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B4" w:rsidRPr="001208B4" w:rsidRDefault="00B96521" w:rsidP="001208B4">
      <w:pPr>
        <w:spacing w:line="360" w:lineRule="auto"/>
        <w:ind w:right="-426"/>
        <w:jc w:val="both"/>
        <w:rPr>
          <w:b/>
          <w:szCs w:val="24"/>
        </w:rPr>
      </w:pPr>
      <w:bookmarkStart w:id="0" w:name="_GoBack"/>
      <w:bookmarkEnd w:id="0"/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1208B4">
        <w:rPr>
          <w:rFonts w:ascii="Arial" w:hAnsi="Arial"/>
          <w:b/>
        </w:rPr>
        <w:t xml:space="preserve">                           </w:t>
      </w:r>
      <w:r w:rsidRPr="001208B4">
        <w:rPr>
          <w:b/>
          <w:szCs w:val="24"/>
        </w:rPr>
        <w:t>Załącznik nr 6 do SWZ</w:t>
      </w:r>
    </w:p>
    <w:p w:rsidR="001208B4" w:rsidRDefault="00CD61B5" w:rsidP="001208B4">
      <w:r>
        <w:t>Nr sprawy MOPS-DFK.2318.1</w:t>
      </w:r>
      <w:r w:rsidR="001208B4">
        <w:t>.202</w:t>
      </w:r>
      <w:r>
        <w:t>1</w:t>
      </w:r>
    </w:p>
    <w:p w:rsidR="001208B4" w:rsidRPr="00752FA0" w:rsidRDefault="001208B4" w:rsidP="001208B4">
      <w:pPr>
        <w:jc w:val="right"/>
        <w:rPr>
          <w:b/>
          <w:sz w:val="22"/>
          <w:szCs w:val="22"/>
        </w:rPr>
      </w:pP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</w:p>
    <w:p w:rsidR="001208B4" w:rsidRPr="008671B2" w:rsidRDefault="001208B4" w:rsidP="001208B4">
      <w:pPr>
        <w:pStyle w:val="Tytu"/>
        <w:rPr>
          <w:sz w:val="8"/>
        </w:rPr>
      </w:pPr>
    </w:p>
    <w:p w:rsidR="001208B4" w:rsidRDefault="001208B4" w:rsidP="001208B4">
      <w:pPr>
        <w:pStyle w:val="NormalnyWeb"/>
        <w:spacing w:before="0" w:beforeAutospacing="0" w:after="0" w:line="264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Umowa - projekt</w:t>
      </w:r>
    </w:p>
    <w:p w:rsidR="001208B4" w:rsidRPr="00D824AE" w:rsidRDefault="001208B4" w:rsidP="001208B4">
      <w:pPr>
        <w:pStyle w:val="NormalnyWeb"/>
        <w:spacing w:before="0" w:beforeAutospacing="0" w:after="0" w:line="264" w:lineRule="auto"/>
        <w:jc w:val="center"/>
        <w:rPr>
          <w:sz w:val="18"/>
        </w:rPr>
      </w:pPr>
    </w:p>
    <w:p w:rsidR="001208B4" w:rsidRPr="00EE2482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zawarta w dniu ………………. pomiędzy Miastem Kalisz - Miejskim Ośrodkiem Pomocy Społecznej         w Kaliszu, ul. Obywatelska 4, reprezentowanym przez Prezydenta Miasta Kalisza – Krystiana Kinastowskiego,  w imieniu, którego działa Dyrektor Miejskiego Ośrodka Pomocy Społecznej - Iwona Niedźwiedź ,zwanym dalej „Zamawiającym” </w:t>
      </w:r>
    </w:p>
    <w:p w:rsidR="001208B4" w:rsidRPr="00EE2482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>a …………………………………………………… zwanym dalej „Wykonawcą”</w:t>
      </w:r>
      <w:r w:rsidR="00583372" w:rsidRPr="00EE2482">
        <w:rPr>
          <w:sz w:val="22"/>
          <w:szCs w:val="22"/>
        </w:rPr>
        <w:t>.</w:t>
      </w:r>
    </w:p>
    <w:p w:rsidR="00583372" w:rsidRPr="00EE2482" w:rsidRDefault="00583372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</w:p>
    <w:p w:rsidR="00583372" w:rsidRPr="00EE2482" w:rsidRDefault="00583372" w:rsidP="00D824AE">
      <w:pPr>
        <w:spacing w:line="276" w:lineRule="auto"/>
        <w:ind w:right="1"/>
        <w:jc w:val="both"/>
        <w:rPr>
          <w:sz w:val="22"/>
          <w:szCs w:val="22"/>
        </w:rPr>
      </w:pPr>
      <w:r w:rsidRPr="00EE2482">
        <w:rPr>
          <w:sz w:val="22"/>
          <w:szCs w:val="22"/>
        </w:rPr>
        <w:t>Niniejsza umowa została zawarta w wyniku postępowania przeprowadzonego zgodnie z art. 359 pkt 2 w</w:t>
      </w:r>
      <w:r w:rsidR="009644EA">
        <w:rPr>
          <w:sz w:val="22"/>
          <w:szCs w:val="22"/>
        </w:rPr>
        <w:t> </w:t>
      </w:r>
      <w:r w:rsidRPr="00EE2482">
        <w:rPr>
          <w:sz w:val="22"/>
          <w:szCs w:val="22"/>
        </w:rPr>
        <w:t>zw. z art.275 pkt.1 tj. na usługi społeczne w trybie podstawowym bez negocjacji  na podstawie przepisów ustawy z dnia 11 września 2019 r. - Prawo zamówień</w:t>
      </w:r>
      <w:r w:rsidR="000E3BE8">
        <w:rPr>
          <w:sz w:val="22"/>
          <w:szCs w:val="22"/>
        </w:rPr>
        <w:t xml:space="preserve"> publicznych (Dz. U. z 2019 r. poz. 2019, z pó</w:t>
      </w:r>
      <w:r w:rsidRPr="00EE2482">
        <w:rPr>
          <w:sz w:val="22"/>
          <w:szCs w:val="22"/>
        </w:rPr>
        <w:t>źn.</w:t>
      </w:r>
      <w:r w:rsidR="000E3BE8">
        <w:rPr>
          <w:sz w:val="22"/>
          <w:szCs w:val="22"/>
        </w:rPr>
        <w:t xml:space="preserve"> </w:t>
      </w:r>
      <w:r w:rsidRPr="00EE2482">
        <w:rPr>
          <w:sz w:val="22"/>
          <w:szCs w:val="22"/>
        </w:rPr>
        <w:t>zm.</w:t>
      </w:r>
      <w:r w:rsidR="00EC5964" w:rsidRPr="00EE2482">
        <w:rPr>
          <w:sz w:val="22"/>
          <w:szCs w:val="22"/>
        </w:rPr>
        <w:t>).</w:t>
      </w:r>
    </w:p>
    <w:p w:rsidR="00583372" w:rsidRPr="00EE2482" w:rsidRDefault="00583372" w:rsidP="00D824AE">
      <w:pPr>
        <w:spacing w:line="276" w:lineRule="auto"/>
        <w:ind w:right="1"/>
        <w:jc w:val="both"/>
        <w:rPr>
          <w:b/>
          <w:sz w:val="22"/>
          <w:szCs w:val="22"/>
        </w:rPr>
      </w:pPr>
      <w:r w:rsidRPr="00EE2482">
        <w:rPr>
          <w:sz w:val="22"/>
          <w:szCs w:val="22"/>
        </w:rPr>
        <w:t>Pomiędzy Zamawiającym i Wykonawcą została zawarta umowa o następującej treści:</w:t>
      </w:r>
    </w:p>
    <w:p w:rsidR="001208B4" w:rsidRPr="001208B4" w:rsidRDefault="001208B4" w:rsidP="001208B4">
      <w:pPr>
        <w:pStyle w:val="NormalnyWeb"/>
        <w:spacing w:before="0" w:beforeAutospacing="0" w:after="0" w:line="264" w:lineRule="auto"/>
        <w:jc w:val="both"/>
        <w:rPr>
          <w:sz w:val="10"/>
        </w:rPr>
      </w:pPr>
    </w:p>
    <w:p w:rsidR="001208B4" w:rsidRDefault="001208B4" w:rsidP="001208B4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</w:p>
    <w:p w:rsidR="001208B4" w:rsidRPr="001208B4" w:rsidRDefault="001208B4" w:rsidP="001208B4">
      <w:pPr>
        <w:pStyle w:val="NormalnyWeb"/>
        <w:spacing w:before="0" w:beforeAutospacing="0" w:after="0" w:line="264" w:lineRule="auto"/>
        <w:jc w:val="center"/>
        <w:rPr>
          <w:sz w:val="10"/>
        </w:rPr>
      </w:pPr>
    </w:p>
    <w:p w:rsidR="001208B4" w:rsidRPr="00EE2482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Zamawiający zleca a Wykonawca zobowiązuje się do wykonania na terenie miasta Kalisza usług dotyczących </w:t>
      </w:r>
      <w:r w:rsidRPr="00EE2482">
        <w:rPr>
          <w:b/>
          <w:i/>
          <w:sz w:val="22"/>
          <w:szCs w:val="22"/>
        </w:rPr>
        <w:t>„Świadczenia specjalistycznych usług opiekuńczych w maj</w:t>
      </w:r>
      <w:r w:rsidR="00CD61B5" w:rsidRPr="00EE2482">
        <w:rPr>
          <w:b/>
          <w:i/>
          <w:sz w:val="22"/>
          <w:szCs w:val="22"/>
        </w:rPr>
        <w:t>u</w:t>
      </w:r>
      <w:r w:rsidRPr="00EE2482">
        <w:rPr>
          <w:b/>
          <w:i/>
          <w:sz w:val="22"/>
          <w:szCs w:val="22"/>
        </w:rPr>
        <w:t xml:space="preserve"> 2021r. dla dzieci i młodzieży upośledzonej umysłowo lub wykazujących inne przewlekłe zaburzenia czynności psychicznych zamieszkałych na terenie miasta Kalisza w podziale na </w:t>
      </w:r>
      <w:r w:rsidR="00583372" w:rsidRPr="00EE2482">
        <w:rPr>
          <w:b/>
          <w:i/>
          <w:sz w:val="22"/>
          <w:szCs w:val="22"/>
        </w:rPr>
        <w:t>15</w:t>
      </w:r>
      <w:r w:rsidRPr="00EE2482">
        <w:rPr>
          <w:b/>
          <w:i/>
          <w:sz w:val="22"/>
          <w:szCs w:val="22"/>
        </w:rPr>
        <w:t xml:space="preserve"> części</w:t>
      </w:r>
      <w:r w:rsidRPr="00EE2482">
        <w:rPr>
          <w:b/>
          <w:bCs/>
          <w:i/>
          <w:iCs/>
          <w:color w:val="000000"/>
          <w:sz w:val="22"/>
          <w:szCs w:val="22"/>
        </w:rPr>
        <w:t xml:space="preserve">” </w:t>
      </w:r>
      <w:r w:rsidR="00583372" w:rsidRPr="00EE2482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>w zakresie</w:t>
      </w:r>
      <w:r w:rsidRPr="00EE2482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>części</w:t>
      </w:r>
      <w:r w:rsidRPr="00EE2482">
        <w:rPr>
          <w:b/>
          <w:bCs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 xml:space="preserve">….., </w:t>
      </w:r>
      <w:r w:rsidRPr="00EE2482">
        <w:rPr>
          <w:sz w:val="22"/>
          <w:szCs w:val="22"/>
        </w:rPr>
        <w:t>zgodnie z</w:t>
      </w:r>
      <w:r w:rsidR="00D824AE">
        <w:rPr>
          <w:sz w:val="22"/>
          <w:szCs w:val="22"/>
        </w:rPr>
        <w:t> </w:t>
      </w:r>
      <w:r w:rsidRPr="00EE2482">
        <w:rPr>
          <w:sz w:val="22"/>
          <w:szCs w:val="22"/>
        </w:rPr>
        <w:t>ofertą Wykonawcy z dnia ………………………. stanowiącą integralną część umowy.</w:t>
      </w:r>
    </w:p>
    <w:p w:rsidR="00583372" w:rsidRPr="00583372" w:rsidRDefault="00583372" w:rsidP="001208B4">
      <w:pPr>
        <w:pStyle w:val="NormalnyWeb"/>
        <w:spacing w:before="0" w:beforeAutospacing="0" w:after="0" w:line="264" w:lineRule="auto"/>
        <w:jc w:val="both"/>
        <w:rPr>
          <w:sz w:val="10"/>
          <w:szCs w:val="22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2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  <w:rPr>
          <w:sz w:val="8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  <w:r w:rsidRPr="00B96F59">
        <w:rPr>
          <w:sz w:val="22"/>
          <w:szCs w:val="22"/>
        </w:rPr>
        <w:t>Umowa obowiązuje od dnia ………..202</w:t>
      </w:r>
      <w:r>
        <w:rPr>
          <w:sz w:val="22"/>
          <w:szCs w:val="22"/>
        </w:rPr>
        <w:t>1</w:t>
      </w:r>
      <w:r w:rsidRPr="00B96F59">
        <w:rPr>
          <w:sz w:val="22"/>
          <w:szCs w:val="22"/>
        </w:rPr>
        <w:t>r do dnia 3</w:t>
      </w:r>
      <w:r>
        <w:rPr>
          <w:sz w:val="22"/>
          <w:szCs w:val="22"/>
        </w:rPr>
        <w:t>1</w:t>
      </w:r>
      <w:r w:rsidRPr="00B96F59">
        <w:rPr>
          <w:sz w:val="22"/>
          <w:szCs w:val="22"/>
        </w:rPr>
        <w:t>.0</w:t>
      </w:r>
      <w:r>
        <w:rPr>
          <w:sz w:val="22"/>
          <w:szCs w:val="22"/>
        </w:rPr>
        <w:t>5</w:t>
      </w:r>
      <w:r w:rsidRPr="00B96F59">
        <w:rPr>
          <w:sz w:val="22"/>
          <w:szCs w:val="22"/>
        </w:rPr>
        <w:t>.202</w:t>
      </w:r>
      <w:r>
        <w:rPr>
          <w:sz w:val="22"/>
          <w:szCs w:val="22"/>
        </w:rPr>
        <w:t>1</w:t>
      </w:r>
      <w:r w:rsidRPr="00B96F59">
        <w:rPr>
          <w:sz w:val="22"/>
          <w:szCs w:val="22"/>
        </w:rPr>
        <w:t xml:space="preserve"> r.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rPr>
          <w:sz w:val="8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3</w:t>
      </w:r>
    </w:p>
    <w:p w:rsidR="001208B4" w:rsidRPr="00EE2482" w:rsidRDefault="001208B4" w:rsidP="00D172AF">
      <w:pPr>
        <w:pStyle w:val="NormalnyWeb"/>
        <w:spacing w:before="0" w:beforeAutospacing="0" w:after="0" w:line="240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EE2482">
        <w:rPr>
          <w:sz w:val="22"/>
          <w:szCs w:val="22"/>
        </w:rPr>
        <w:t>Na przedmiot umowy składa się wykonywanie specjalistycznych usług opiekuńczych dla dzieci                   i młodzieży upośledzonej umysłowo lub wykazujących inne przewlekłe zaburzenia czynności psychicznych w miejscu zapewnionym przez wykonawcę lub w uzasadnionych przypadkach w</w:t>
      </w:r>
      <w:r w:rsidR="00D824AE">
        <w:rPr>
          <w:sz w:val="22"/>
          <w:szCs w:val="22"/>
        </w:rPr>
        <w:t> </w:t>
      </w:r>
      <w:r w:rsidRPr="00EE2482">
        <w:rPr>
          <w:sz w:val="22"/>
          <w:szCs w:val="22"/>
        </w:rPr>
        <w:t>mieszkaniu świadczeniobiorców polegających na:</w:t>
      </w:r>
    </w:p>
    <w:p w:rsidR="001208B4" w:rsidRPr="00EE2482" w:rsidRDefault="001208B4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</w:p>
    <w:p w:rsidR="001208B4" w:rsidRDefault="00CD61B5" w:rsidP="00CD61B5">
      <w:pPr>
        <w:pStyle w:val="NormalnyWeb"/>
        <w:spacing w:before="0" w:beforeAutospacing="0" w:after="0" w:line="264" w:lineRule="auto"/>
        <w:ind w:left="709" w:hanging="65"/>
        <w:rPr>
          <w:i/>
          <w:sz w:val="22"/>
          <w:szCs w:val="22"/>
        </w:rPr>
      </w:pPr>
      <w:r>
        <w:rPr>
          <w:i/>
          <w:sz w:val="22"/>
          <w:szCs w:val="22"/>
        </w:rPr>
        <w:t>1)</w:t>
      </w:r>
      <w:r w:rsidR="001208B4" w:rsidRPr="001614CC">
        <w:rPr>
          <w:i/>
          <w:sz w:val="22"/>
          <w:szCs w:val="22"/>
        </w:rPr>
        <w:t>uczeniu i rozwijaniu umiejętności niezbędnych do samodzielnego życia, w tym zwłaszcza: - kształtowaniu umiejętności zaspokajania podstawowych potrzeb życiowych i umiejętności społecznego funkcjonowania, motywowaniu do aktywności, leczenia i 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="001208B4" w:rsidRPr="001614CC">
        <w:rPr>
          <w:i/>
          <w:sz w:val="22"/>
          <w:szCs w:val="22"/>
        </w:rPr>
        <w:br/>
        <w:t>- wsparciu psychologicznym, rozmowach terapeutycznych,</w:t>
      </w:r>
      <w:r w:rsidR="001208B4" w:rsidRPr="001614CC">
        <w:rPr>
          <w:i/>
          <w:sz w:val="22"/>
          <w:szCs w:val="22"/>
        </w:rPr>
        <w:br/>
        <w:t xml:space="preserve">2) rehabilitacji fizycznej i usprawnianiu w różnych formach terapii zaburzonych funkcji organizmu w zakresie nieobjętym przepisami ustawy z dnia 27 sierpnia 2004 r. o świadczeniach opieki zdrowotnej finansowanych ze środków publicznych </w:t>
      </w:r>
      <w:r w:rsidR="001208B4">
        <w:rPr>
          <w:i/>
          <w:sz w:val="22"/>
          <w:szCs w:val="22"/>
        </w:rPr>
        <w:t xml:space="preserve">(Dz. U. z 2020r., poz. </w:t>
      </w:r>
      <w:r w:rsidR="001208B4" w:rsidRPr="001614CC">
        <w:rPr>
          <w:i/>
          <w:sz w:val="22"/>
          <w:szCs w:val="22"/>
        </w:rPr>
        <w:t>1</w:t>
      </w:r>
      <w:r w:rsidR="001208B4">
        <w:rPr>
          <w:i/>
          <w:sz w:val="22"/>
          <w:szCs w:val="22"/>
        </w:rPr>
        <w:t>398</w:t>
      </w:r>
      <w:r w:rsidR="001208B4" w:rsidRPr="001614CC">
        <w:rPr>
          <w:i/>
          <w:sz w:val="22"/>
          <w:szCs w:val="22"/>
        </w:rPr>
        <w:t xml:space="preserve"> ze zm.)</w:t>
      </w:r>
      <w:r w:rsidR="001208B4" w:rsidRPr="001614CC">
        <w:rPr>
          <w:i/>
          <w:sz w:val="22"/>
          <w:szCs w:val="22"/>
        </w:rPr>
        <w:br/>
        <w:t>3) wspieraniu psychologiczno-pedagogicznym i edukacyjno-terapeutycznym zmierzającym do wielostronnej aktywizacji osoby korzystającej ze specjalistycznych usług;</w:t>
      </w:r>
      <w:r w:rsidR="001208B4" w:rsidRPr="001614CC">
        <w:rPr>
          <w:i/>
          <w:sz w:val="22"/>
          <w:szCs w:val="22"/>
        </w:rPr>
        <w:br/>
        <w:t>4) zapewnieniu dzieciom i młodzieży z zaburzeniami psychicznymi dostępu do zajęć rehabilitacyjnych i rewalidacyjno-wychowawczych, między innymi: logopedy, terapeuty integracji sensorycznej, pedagoga specjalnego w zależności od potrzeb.*</w:t>
      </w:r>
    </w:p>
    <w:p w:rsidR="00583372" w:rsidRDefault="00583372" w:rsidP="00583372">
      <w:pPr>
        <w:pStyle w:val="NormalnyWeb"/>
        <w:spacing w:before="0" w:beforeAutospacing="0" w:after="0" w:line="264" w:lineRule="auto"/>
        <w:rPr>
          <w:i/>
          <w:sz w:val="22"/>
          <w:szCs w:val="22"/>
        </w:rPr>
      </w:pPr>
    </w:p>
    <w:p w:rsidR="00D824AE" w:rsidRPr="001614CC" w:rsidRDefault="00D824AE" w:rsidP="00583372">
      <w:pPr>
        <w:pStyle w:val="NormalnyWeb"/>
        <w:spacing w:before="0" w:beforeAutospacing="0" w:after="0" w:line="264" w:lineRule="auto"/>
        <w:rPr>
          <w:i/>
          <w:sz w:val="22"/>
          <w:szCs w:val="22"/>
        </w:rPr>
      </w:pPr>
    </w:p>
    <w:p w:rsidR="001208B4" w:rsidRPr="008671B2" w:rsidRDefault="001208B4" w:rsidP="001208B4">
      <w:pPr>
        <w:pStyle w:val="NormalnyWeb"/>
        <w:spacing w:before="0" w:beforeAutospacing="0" w:after="0" w:line="264" w:lineRule="auto"/>
        <w:jc w:val="both"/>
        <w:rPr>
          <w:sz w:val="6"/>
          <w:szCs w:val="22"/>
        </w:rPr>
      </w:pPr>
    </w:p>
    <w:p w:rsidR="001208B4" w:rsidRPr="008671B2" w:rsidRDefault="001208B4" w:rsidP="00D172AF">
      <w:pPr>
        <w:spacing w:line="276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sz w:val="22"/>
          <w:szCs w:val="22"/>
        </w:rPr>
        <w:lastRenderedPageBreak/>
        <w:t>2.</w:t>
      </w:r>
      <w:r w:rsidRPr="001614CC">
        <w:rPr>
          <w:sz w:val="22"/>
          <w:szCs w:val="22"/>
        </w:rPr>
        <w:t xml:space="preserve">Wykonywanie specjalistycznych usług opiekuńczych odbywać się będzie w wymiarze określonym </w:t>
      </w:r>
      <w:r>
        <w:rPr>
          <w:sz w:val="22"/>
          <w:szCs w:val="22"/>
        </w:rPr>
        <w:t xml:space="preserve"> </w:t>
      </w:r>
      <w:r w:rsidRPr="001614CC">
        <w:rPr>
          <w:color w:val="000000"/>
          <w:sz w:val="22"/>
          <w:szCs w:val="22"/>
        </w:rPr>
        <w:t>w</w:t>
      </w:r>
      <w:r w:rsidR="00D824AE">
        <w:rPr>
          <w:color w:val="000000"/>
          <w:sz w:val="22"/>
          <w:szCs w:val="22"/>
        </w:rPr>
        <w:t> </w:t>
      </w:r>
      <w:r w:rsidRPr="001614CC">
        <w:rPr>
          <w:color w:val="000000"/>
          <w:sz w:val="22"/>
          <w:szCs w:val="22"/>
        </w:rPr>
        <w:t>decyzji administracyjnej</w:t>
      </w:r>
      <w:r>
        <w:rPr>
          <w:color w:val="000000"/>
          <w:sz w:val="22"/>
          <w:szCs w:val="22"/>
        </w:rPr>
        <w:t xml:space="preserve"> według harmonogramu ustalonego przez Wykonawcę</w:t>
      </w:r>
      <w:r w:rsidRPr="008671B2">
        <w:rPr>
          <w:color w:val="000000"/>
        </w:rPr>
        <w:t xml:space="preserve"> </w:t>
      </w:r>
      <w:r w:rsidR="00D824AE">
        <w:rPr>
          <w:color w:val="000000"/>
          <w:sz w:val="22"/>
        </w:rPr>
        <w:t>(</w:t>
      </w:r>
      <w:r w:rsidRPr="008671B2">
        <w:rPr>
          <w:color w:val="000000"/>
          <w:sz w:val="22"/>
        </w:rPr>
        <w:t xml:space="preserve">zatwierdzonego przez </w:t>
      </w:r>
      <w:r w:rsidRPr="008671B2">
        <w:rPr>
          <w:sz w:val="22"/>
        </w:rPr>
        <w:t>opiekuna dziecka)</w:t>
      </w:r>
      <w:r w:rsidRPr="008671B2">
        <w:rPr>
          <w:color w:val="000000"/>
          <w:sz w:val="22"/>
        </w:rPr>
        <w:t>, jednak nie więcej niż 3 godziny jednego rodzaju zajęć dziennie dla jednego dziecka.</w:t>
      </w:r>
    </w:p>
    <w:p w:rsidR="00EC5964" w:rsidRDefault="001208B4" w:rsidP="00D172AF">
      <w:pPr>
        <w:pStyle w:val="NormalnyWeb"/>
        <w:spacing w:before="0" w:beforeAutospacing="0" w:after="0" w:line="276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3.</w:t>
      </w:r>
      <w:r w:rsidRPr="008671B2">
        <w:rPr>
          <w:sz w:val="22"/>
          <w:szCs w:val="22"/>
        </w:rPr>
        <w:t>Zamawiający zastrzega możliwość wykonywania specjalistycznych usług opiekuńczych, o których mowa w umowie w godzinach dopołudniowych jak i popołudniowych 6 dni w tygodniu.</w:t>
      </w:r>
      <w:r w:rsidR="00EC5964">
        <w:rPr>
          <w:sz w:val="22"/>
          <w:szCs w:val="22"/>
        </w:rPr>
        <w:t xml:space="preserve"> Lokal/sale dostosowane dla osób niepełnosprawnych.</w:t>
      </w:r>
    </w:p>
    <w:p w:rsidR="00EC5964" w:rsidRPr="000E3BE8" w:rsidRDefault="00EC5964" w:rsidP="00D172AF">
      <w:pPr>
        <w:pStyle w:val="NormalnyWeb"/>
        <w:spacing w:before="0" w:beforeAutospacing="0" w:after="0" w:line="276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4</w:t>
      </w:r>
      <w:r w:rsidRPr="000E3BE8">
        <w:rPr>
          <w:sz w:val="22"/>
          <w:szCs w:val="22"/>
        </w:rPr>
        <w:t xml:space="preserve">.Ponadto Wykonawca jest zobligowany do realizacji przedmiotu umowy przy udziale </w:t>
      </w:r>
      <w:r w:rsidR="000E3BE8" w:rsidRPr="000E3BE8">
        <w:rPr>
          <w:b/>
          <w:sz w:val="22"/>
          <w:szCs w:val="22"/>
        </w:rPr>
        <w:t>K</w:t>
      </w:r>
      <w:r w:rsidR="000E3BE8" w:rsidRPr="000E3BE8">
        <w:rPr>
          <w:b/>
          <w:spacing w:val="-3"/>
          <w:sz w:val="22"/>
          <w:szCs w:val="22"/>
        </w:rPr>
        <w:t>oordynatora specjalistycznych usług opiekuńczych</w:t>
      </w:r>
      <w:r w:rsidR="000E3BE8" w:rsidRPr="000E3BE8">
        <w:rPr>
          <w:color w:val="000000"/>
          <w:spacing w:val="-3"/>
          <w:sz w:val="22"/>
          <w:szCs w:val="22"/>
        </w:rPr>
        <w:t xml:space="preserve"> dla dzieci i młodzieży</w:t>
      </w:r>
      <w:r w:rsidR="000E3BE8" w:rsidRPr="000E3BE8">
        <w:rPr>
          <w:sz w:val="22"/>
          <w:szCs w:val="22"/>
        </w:rPr>
        <w:t xml:space="preserve"> upośledzonej umysłowo lub wykazujących inne przewlekłe zaburzenia czynności psychicznych</w:t>
      </w:r>
      <w:r w:rsidRPr="000E3BE8">
        <w:rPr>
          <w:color w:val="000000"/>
          <w:sz w:val="22"/>
          <w:szCs w:val="22"/>
        </w:rPr>
        <w:t>, który będzie sprawował nadzór nad wykonywaniem specjalistycznych usług opiekuńczych</w:t>
      </w:r>
      <w:r w:rsidRPr="000E3BE8">
        <w:rPr>
          <w:sz w:val="22"/>
          <w:szCs w:val="22"/>
        </w:rPr>
        <w:t xml:space="preserve"> dla dzieci i młodzieży upośledzonej umysłowo lub wykazujących inne przewlekłe zaburzenia czynności psychicznych</w:t>
      </w:r>
      <w:r w:rsidRPr="000E3BE8">
        <w:rPr>
          <w:color w:val="000000"/>
          <w:sz w:val="22"/>
          <w:szCs w:val="22"/>
        </w:rPr>
        <w:t>.</w:t>
      </w:r>
    </w:p>
    <w:p w:rsidR="00EC5964" w:rsidRPr="00CD61B5" w:rsidRDefault="00EC5964" w:rsidP="00011029">
      <w:pPr>
        <w:pStyle w:val="Tekstpodstawowywcity"/>
        <w:ind w:left="426" w:right="-13" w:hanging="284"/>
        <w:rPr>
          <w:sz w:val="22"/>
          <w:szCs w:val="24"/>
        </w:rPr>
      </w:pPr>
      <w:r w:rsidRPr="00CD61B5">
        <w:rPr>
          <w:color w:val="000000"/>
          <w:sz w:val="22"/>
          <w:szCs w:val="24"/>
        </w:rPr>
        <w:t xml:space="preserve"> Do zadań koordynatora będzie należało między innymi: 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color w:val="000000"/>
          <w:sz w:val="22"/>
          <w:szCs w:val="24"/>
        </w:rPr>
        <w:t xml:space="preserve">opracowywanie harmonogramu świadczenia specjalistycznych usług opiekuńczych, 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color w:val="000000"/>
          <w:sz w:val="22"/>
          <w:szCs w:val="24"/>
        </w:rPr>
        <w:t>nadzór nad wykonywaniem specjalistycznych usług opiekuńczych,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color w:val="000000"/>
          <w:sz w:val="22"/>
          <w:szCs w:val="24"/>
        </w:rPr>
        <w:t xml:space="preserve">stały kontakt telefoniczny </w:t>
      </w:r>
      <w:r w:rsidRPr="00CD61B5">
        <w:rPr>
          <w:sz w:val="22"/>
          <w:szCs w:val="24"/>
        </w:rPr>
        <w:t>w dniach i godzinach pracy Zamawiającego,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4"/>
        </w:rPr>
        <w:t>stały kontakt koordynatora z pracownikami socjalnymi,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4"/>
        </w:rPr>
        <w:t>stały kontakt koordynatora z Zamawiającym w zakresie realizacji usług, faktur i spraw administracyjnych,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4"/>
        </w:rPr>
        <w:t xml:space="preserve"> Koordynator na każde wezwanie Zamawiającego stawi się w siedzibie zamawiającego w</w:t>
      </w:r>
      <w:r w:rsidR="009644EA">
        <w:rPr>
          <w:sz w:val="22"/>
          <w:szCs w:val="24"/>
        </w:rPr>
        <w:t> </w:t>
      </w:r>
      <w:r w:rsidRPr="00CD61B5">
        <w:rPr>
          <w:sz w:val="22"/>
          <w:szCs w:val="24"/>
        </w:rPr>
        <w:t>kolejnym dniu roboczym, licząc od dnia wezwania,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2"/>
        </w:rPr>
        <w:t xml:space="preserve"> prowadzenie wykazu godzin</w:t>
      </w:r>
      <w:r w:rsidR="008F2925">
        <w:rPr>
          <w:sz w:val="22"/>
          <w:szCs w:val="22"/>
        </w:rPr>
        <w:t xml:space="preserve"> </w:t>
      </w:r>
      <w:r w:rsidR="008F2925" w:rsidRPr="00CD61B5">
        <w:rPr>
          <w:sz w:val="22"/>
          <w:szCs w:val="22"/>
        </w:rPr>
        <w:t xml:space="preserve">(wzór stanowi załącznik </w:t>
      </w:r>
      <w:r w:rsidR="008F2925">
        <w:rPr>
          <w:sz w:val="22"/>
          <w:szCs w:val="22"/>
        </w:rPr>
        <w:t xml:space="preserve">Nr 2 </w:t>
      </w:r>
      <w:r w:rsidR="008F2925" w:rsidRPr="00CD61B5">
        <w:rPr>
          <w:sz w:val="22"/>
          <w:szCs w:val="22"/>
        </w:rPr>
        <w:t>do umowy)</w:t>
      </w:r>
      <w:r w:rsidRPr="00CD61B5">
        <w:rPr>
          <w:sz w:val="22"/>
          <w:szCs w:val="22"/>
        </w:rPr>
        <w:t xml:space="preserve"> i odpłatności za świadczone usługi oraz pisemne poinformowanie opiekuna dziecka o wysokości miesięcznej kwoty do zapłaty za świadczone usługi (wzór stanowi załącznik</w:t>
      </w:r>
      <w:r w:rsidR="008F2925">
        <w:rPr>
          <w:sz w:val="22"/>
          <w:szCs w:val="22"/>
        </w:rPr>
        <w:t xml:space="preserve"> Nr 1</w:t>
      </w:r>
      <w:r w:rsidRPr="00CD61B5">
        <w:rPr>
          <w:sz w:val="22"/>
          <w:szCs w:val="22"/>
        </w:rPr>
        <w:t xml:space="preserve"> do umowy), 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2"/>
        </w:rPr>
        <w:t>nadzór nad prawidłowym prowadzeniem karty czasu pracy osoby świadczącej usługi z</w:t>
      </w:r>
      <w:r w:rsidR="009644EA">
        <w:rPr>
          <w:sz w:val="22"/>
          <w:szCs w:val="22"/>
        </w:rPr>
        <w:t> </w:t>
      </w:r>
      <w:r w:rsidRPr="00CD61B5">
        <w:rPr>
          <w:sz w:val="22"/>
          <w:szCs w:val="22"/>
        </w:rPr>
        <w:t>podpisami świadczeniobiorcy/opiekuna potwierdzającymi wykonanie usługi.</w:t>
      </w:r>
    </w:p>
    <w:p w:rsidR="001208B4" w:rsidRPr="00CD61B5" w:rsidRDefault="001208B4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5.</w:t>
      </w:r>
      <w:r w:rsidRPr="00CD61B5">
        <w:rPr>
          <w:sz w:val="22"/>
          <w:szCs w:val="22"/>
        </w:rPr>
        <w:t>Wykonawca zobowiązuje się do realizacji zleconego zadania przez działające w jego imieniu osoby, posiadające niezbędne kwalifikacje zawodowe do prawidłowego wykonywania przedmiotu umowy.</w:t>
      </w:r>
    </w:p>
    <w:p w:rsidR="00076A52" w:rsidRPr="00CD61B5" w:rsidRDefault="00076A52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sz w:val="22"/>
          <w:szCs w:val="22"/>
        </w:rPr>
        <w:t>6.</w:t>
      </w:r>
      <w:r w:rsidRPr="00CD61B5">
        <w:rPr>
          <w:color w:val="000000"/>
          <w:sz w:val="22"/>
        </w:rPr>
        <w:t xml:space="preserve">Wykonawca jest zobowiązany pouczyć pracowników </w:t>
      </w:r>
      <w:r w:rsidR="000E3BE8">
        <w:rPr>
          <w:color w:val="000000"/>
          <w:sz w:val="22"/>
        </w:rPr>
        <w:t>o</w:t>
      </w:r>
      <w:r w:rsidRPr="00CD61B5">
        <w:rPr>
          <w:color w:val="000000"/>
          <w:sz w:val="22"/>
        </w:rPr>
        <w:t xml:space="preserve"> zachowanie poufności informacji pozyskanych w ramach niniejszej umowy o kliencie, w szczególności o korzystaniu przez nich z pomocy społecznej, stanie zdrowia i innych dopełniając obowiązku przestrzegania powszechnie obowiązujących przepisów prawa w zakresie ochrony danych osobowych -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</w:t>
      </w:r>
      <w:r w:rsidR="000E3BE8">
        <w:rPr>
          <w:color w:val="000000"/>
          <w:sz w:val="22"/>
        </w:rPr>
        <w:t>. Urz. UE L.2016 r., 119.1 z póź</w:t>
      </w:r>
      <w:r w:rsidRPr="00CD61B5">
        <w:rPr>
          <w:color w:val="000000"/>
          <w:sz w:val="22"/>
        </w:rPr>
        <w:t>n.zm) oraz ustawy o ochronie danych osobowych z dnia 10 maja 2018 r. (Dz.U. z 2019 oz.1781 z późn.zm).</w:t>
      </w:r>
    </w:p>
    <w:p w:rsidR="00076A52" w:rsidRPr="00CD61B5" w:rsidRDefault="00076A52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color w:val="000000"/>
          <w:sz w:val="22"/>
        </w:rPr>
        <w:t>7.</w:t>
      </w:r>
      <w:r w:rsidRPr="00CD61B5">
        <w:rPr>
          <w:color w:val="000000"/>
          <w:sz w:val="22"/>
        </w:rPr>
        <w:t xml:space="preserve">Wykonawca zobowiązany będzie do zawarcia odrębnej umowy powierzenia danych osobowych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</w:t>
      </w:r>
      <w:r w:rsidR="000E3BE8">
        <w:rPr>
          <w:color w:val="000000"/>
          <w:sz w:val="22"/>
        </w:rPr>
        <w:t xml:space="preserve"> </w:t>
      </w:r>
      <w:r w:rsidRPr="00CD61B5">
        <w:rPr>
          <w:color w:val="000000"/>
          <w:sz w:val="22"/>
        </w:rPr>
        <w:t>Dz</w:t>
      </w:r>
      <w:r w:rsidR="000E3BE8">
        <w:rPr>
          <w:color w:val="000000"/>
          <w:sz w:val="22"/>
        </w:rPr>
        <w:t>. Urz. UE L.2016 r., 119.1 z późn</w:t>
      </w:r>
      <w:r w:rsidRPr="00CD61B5">
        <w:rPr>
          <w:color w:val="000000"/>
          <w:sz w:val="22"/>
        </w:rPr>
        <w:t xml:space="preserve">.zm) oraz ustawą o ochronie danych osobowych z dnia 10 maja 2018 r. (Dz.U. z 2019 poz.1781 z późn.zm). </w:t>
      </w:r>
    </w:p>
    <w:p w:rsidR="001208B4" w:rsidRPr="00A850A6" w:rsidRDefault="001208B4" w:rsidP="001208B4">
      <w:pPr>
        <w:pStyle w:val="NormalnyWeb"/>
        <w:spacing w:before="0" w:beforeAutospacing="0" w:after="0" w:line="264" w:lineRule="auto"/>
        <w:jc w:val="both"/>
        <w:rPr>
          <w:sz w:val="10"/>
          <w:szCs w:val="22"/>
        </w:rPr>
      </w:pPr>
    </w:p>
    <w:p w:rsidR="001208B4" w:rsidRPr="002B3895" w:rsidRDefault="001208B4" w:rsidP="001208B4">
      <w:pPr>
        <w:pStyle w:val="NormalnyWeb"/>
        <w:spacing w:before="0" w:beforeAutospacing="0" w:after="0" w:line="264" w:lineRule="auto"/>
        <w:jc w:val="both"/>
        <w:rPr>
          <w:sz w:val="4"/>
          <w:szCs w:val="22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4</w:t>
      </w:r>
    </w:p>
    <w:p w:rsidR="001208B4" w:rsidRPr="002B3895" w:rsidRDefault="001208B4" w:rsidP="001208B4">
      <w:pPr>
        <w:pStyle w:val="NormalnyWeb"/>
        <w:spacing w:before="0" w:beforeAutospacing="0" w:after="0" w:line="264" w:lineRule="auto"/>
        <w:jc w:val="center"/>
        <w:rPr>
          <w:sz w:val="4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B8322D">
        <w:rPr>
          <w:sz w:val="22"/>
          <w:szCs w:val="22"/>
        </w:rPr>
        <w:t xml:space="preserve"> Osoby zakwalifikowane do pomocy w formie specjal</w:t>
      </w:r>
      <w:r>
        <w:rPr>
          <w:sz w:val="22"/>
          <w:szCs w:val="22"/>
        </w:rPr>
        <w:t>istycznych usług opiekuńczych, o</w:t>
      </w:r>
      <w:r w:rsidRPr="00B8322D">
        <w:rPr>
          <w:sz w:val="22"/>
          <w:szCs w:val="22"/>
        </w:rPr>
        <w:t xml:space="preserve"> których mowa      w § 3 ust. 1 Zamawiający będzie zgłaszał telefonicznie Wykonawcy, po podjęciu decyzji o</w:t>
      </w:r>
      <w:r w:rsidR="000E3BE8">
        <w:rPr>
          <w:sz w:val="22"/>
          <w:szCs w:val="22"/>
        </w:rPr>
        <w:t> </w:t>
      </w:r>
      <w:r w:rsidRPr="00B8322D">
        <w:rPr>
          <w:sz w:val="22"/>
          <w:szCs w:val="22"/>
        </w:rPr>
        <w:t>konieczności udzielenia pomocy. Potwierdzeniem zgłoszenia telefonicznego i podstawą udzielenia specjalistycznych usług opiekuńczych będzie decyzja</w:t>
      </w:r>
      <w:r>
        <w:rPr>
          <w:sz w:val="22"/>
          <w:szCs w:val="22"/>
        </w:rPr>
        <w:t xml:space="preserve"> administracyjna</w:t>
      </w:r>
      <w:r w:rsidRPr="00B8322D">
        <w:rPr>
          <w:sz w:val="22"/>
          <w:szCs w:val="22"/>
        </w:rPr>
        <w:t xml:space="preserve"> o, której mowa w § 3 ust. 2.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lastRenderedPageBreak/>
        <w:t>2.</w:t>
      </w:r>
      <w:r w:rsidRPr="00B8322D">
        <w:rPr>
          <w:sz w:val="22"/>
          <w:szCs w:val="22"/>
        </w:rPr>
        <w:t xml:space="preserve"> Wykonawca powinien rozpocząć świadczenie pomocy najpóźniej do 3 dnia od daty zgłoszenia usług przez Zamawiającego.</w:t>
      </w:r>
    </w:p>
    <w:p w:rsidR="001208B4" w:rsidRDefault="001208B4" w:rsidP="001208B4">
      <w:pPr>
        <w:pStyle w:val="NormalnyWeb"/>
        <w:spacing w:before="0" w:beforeAutospacing="0" w:after="0" w:line="264" w:lineRule="auto"/>
        <w:ind w:left="284" w:hanging="284"/>
        <w:rPr>
          <w:sz w:val="22"/>
          <w:szCs w:val="22"/>
        </w:rPr>
      </w:pPr>
      <w:r w:rsidRPr="000C6DE1">
        <w:rPr>
          <w:b/>
          <w:sz w:val="22"/>
          <w:szCs w:val="22"/>
        </w:rPr>
        <w:t>3.</w:t>
      </w:r>
      <w:r w:rsidRPr="00B8322D">
        <w:rPr>
          <w:sz w:val="22"/>
          <w:szCs w:val="22"/>
        </w:rPr>
        <w:t xml:space="preserve"> Zamawiający zastrzega sobie prawo do sukcesywnego zgłaszania świadczeniobiorców w zależności od kształtowania się liczby świadczeniobiorców.</w:t>
      </w:r>
    </w:p>
    <w:p w:rsidR="007A7020" w:rsidRPr="000E3BE8" w:rsidRDefault="007A7020" w:rsidP="001208B4">
      <w:pPr>
        <w:pStyle w:val="NormalnyWeb"/>
        <w:spacing w:before="0" w:beforeAutospacing="0" w:after="0" w:line="264" w:lineRule="auto"/>
        <w:ind w:left="284" w:hanging="284"/>
        <w:rPr>
          <w:sz w:val="8"/>
          <w:szCs w:val="22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5</w:t>
      </w:r>
    </w:p>
    <w:p w:rsidR="001208B4" w:rsidRPr="002B3895" w:rsidRDefault="001208B4" w:rsidP="001208B4">
      <w:pPr>
        <w:pStyle w:val="NormalnyWeb"/>
        <w:spacing w:before="0" w:beforeAutospacing="0" w:after="0" w:line="264" w:lineRule="auto"/>
        <w:jc w:val="center"/>
        <w:rPr>
          <w:sz w:val="4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7A7020">
        <w:rPr>
          <w:sz w:val="22"/>
          <w:szCs w:val="22"/>
        </w:rPr>
        <w:t>Zamawiający dopuszcza możliwość przeprowadzania kontroli przez upoważnioną przez Zamawiającego osobę, w zakresie sposobu udzielania usług, rozliczeń i prowadzenia dokumentacji.</w:t>
      </w:r>
    </w:p>
    <w:p w:rsidR="001208B4" w:rsidRPr="00EF2C2A" w:rsidRDefault="001208B4" w:rsidP="001208B4">
      <w:pPr>
        <w:pStyle w:val="NormalnyWeb"/>
        <w:spacing w:before="0" w:beforeAutospacing="0" w:after="0" w:line="264" w:lineRule="auto"/>
        <w:rPr>
          <w:sz w:val="8"/>
          <w:szCs w:val="22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6</w:t>
      </w:r>
    </w:p>
    <w:p w:rsidR="001208B4" w:rsidRPr="002B3895" w:rsidRDefault="001208B4" w:rsidP="001208B4">
      <w:pPr>
        <w:pStyle w:val="NormalnyWeb"/>
        <w:spacing w:before="0" w:beforeAutospacing="0" w:after="0" w:line="276" w:lineRule="auto"/>
        <w:jc w:val="center"/>
        <w:rPr>
          <w:sz w:val="4"/>
        </w:rPr>
      </w:pPr>
    </w:p>
    <w:p w:rsidR="001208B4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1614CC">
        <w:rPr>
          <w:sz w:val="22"/>
          <w:szCs w:val="22"/>
        </w:rPr>
        <w:t xml:space="preserve">Wykonawca zobowiązany jest pisemne poinformować świadczeniobiorców/opiekunów specjalistycznych usług opiekuńczych o, których mowa w § 3 ust. 1 umowy o wysokości należności do zapłaty za faktycznie świadczone specjalistyczne usługi opiekuńcze wg. stawki określonej przez Zamawiającego w decyzji administracyjnej, w ilości nie większej niż określone w decyzji administracyjnej, w terminie do </w:t>
      </w:r>
      <w:r w:rsidRPr="00B03821">
        <w:rPr>
          <w:sz w:val="22"/>
          <w:szCs w:val="22"/>
        </w:rPr>
        <w:t>15-ego dnia</w:t>
      </w:r>
      <w:r w:rsidRPr="001614CC">
        <w:rPr>
          <w:sz w:val="22"/>
          <w:szCs w:val="22"/>
        </w:rPr>
        <w:t xml:space="preserve"> miesiąca następującego po miesiącu, w którym wykonano specjalistyczne usługi opiekuńcze. </w:t>
      </w:r>
    </w:p>
    <w:p w:rsidR="001208B4" w:rsidRPr="001614CC" w:rsidRDefault="001208B4" w:rsidP="00063955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Kopię dokumentu w terminie do 15-ego każdego miesiąca należy przekazać Zamawiającemu.</w:t>
      </w:r>
    </w:p>
    <w:p w:rsidR="001208B4" w:rsidRDefault="001208B4" w:rsidP="000E3BE8">
      <w:pPr>
        <w:pStyle w:val="Tekstpodstawowy"/>
        <w:spacing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 Wykonawca przekaże Zamawiającemu wykaz godzin</w:t>
      </w:r>
      <w:r>
        <w:rPr>
          <w:sz w:val="22"/>
          <w:szCs w:val="22"/>
        </w:rPr>
        <w:t xml:space="preserve"> i odpłatności za świadczone usługi</w:t>
      </w:r>
      <w:r w:rsidRPr="001614CC">
        <w:rPr>
          <w:sz w:val="22"/>
          <w:szCs w:val="22"/>
        </w:rPr>
        <w:t xml:space="preserve"> wraz z fakturą lub rachunkiem do sekretariatu Zamawiającego najpóźniej do 5 -ego dnia miesiąca następującego po miesiącu, w którym wykonano specjalistyczne usługi opiekuńcze</w:t>
      </w:r>
      <w:r>
        <w:rPr>
          <w:sz w:val="22"/>
          <w:szCs w:val="22"/>
        </w:rPr>
        <w:t>.</w:t>
      </w:r>
    </w:p>
    <w:p w:rsidR="000E3BE8" w:rsidRPr="000E3BE8" w:rsidRDefault="000E3BE8" w:rsidP="000E3BE8">
      <w:pPr>
        <w:pStyle w:val="Tekstpodstawowy"/>
        <w:spacing w:after="0" w:line="276" w:lineRule="auto"/>
        <w:ind w:left="284" w:hanging="284"/>
        <w:jc w:val="both"/>
        <w:rPr>
          <w:sz w:val="8"/>
          <w:szCs w:val="24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7</w:t>
      </w:r>
    </w:p>
    <w:p w:rsidR="001208B4" w:rsidRPr="001614CC" w:rsidRDefault="001208B4" w:rsidP="001208B4">
      <w:pPr>
        <w:pStyle w:val="NormalnyWeb"/>
        <w:spacing w:before="0" w:beforeAutospacing="0" w:after="0" w:line="264" w:lineRule="auto"/>
        <w:jc w:val="center"/>
        <w:rPr>
          <w:sz w:val="8"/>
        </w:rPr>
      </w:pP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1614CC">
        <w:rPr>
          <w:sz w:val="22"/>
          <w:szCs w:val="22"/>
        </w:rPr>
        <w:t xml:space="preserve"> Strony ustalają stawkę za  godzinę ( 60 min.) wykonywanego przedmiotu umowy określonego w § 3 ust.1 umowy w wysokości …………………………, słownie: …………………………...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 Wynagrodzenie Wykonawcy stanowić będzie iloczyn liczby faktycznie wykonanych godzin usług w danym miesiącu (zgodnie z ewidencją o której mowa w §3 ust. 4</w:t>
      </w:r>
      <w:r w:rsidR="005C0295">
        <w:rPr>
          <w:sz w:val="22"/>
          <w:szCs w:val="22"/>
        </w:rPr>
        <w:t xml:space="preserve"> </w:t>
      </w:r>
      <w:r w:rsidRPr="001614CC">
        <w:rPr>
          <w:sz w:val="22"/>
          <w:szCs w:val="22"/>
        </w:rPr>
        <w:t>umowy) i ceny jednej roboczogodziny za świadczoną usługę, o której mowa w ust. 1.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3.</w:t>
      </w:r>
      <w:r w:rsidRPr="001614CC">
        <w:rPr>
          <w:sz w:val="22"/>
          <w:szCs w:val="22"/>
        </w:rPr>
        <w:t xml:space="preserve"> Wynagrodzenie za wykonywanie przedmiotu umowy, ustalone wg zasad określonych ust. 1 i 2 umowy, płatne będzie w ciągu 14 dni od dnia otrzymania faktury lub rachunku wraz z dokumentacją o, której mowa w </w:t>
      </w:r>
      <w:r w:rsidRPr="00063955">
        <w:rPr>
          <w:sz w:val="22"/>
          <w:szCs w:val="22"/>
        </w:rPr>
        <w:t xml:space="preserve">§3 ust. 4 pkt. </w:t>
      </w:r>
      <w:r w:rsidR="00063955">
        <w:rPr>
          <w:sz w:val="22"/>
          <w:szCs w:val="22"/>
        </w:rPr>
        <w:t>g)</w:t>
      </w:r>
      <w:r w:rsidRPr="001614CC">
        <w:rPr>
          <w:sz w:val="22"/>
          <w:szCs w:val="22"/>
        </w:rPr>
        <w:t xml:space="preserve"> umowy ,w terminach określonych w § 6 ust. 2 umowy.</w:t>
      </w:r>
    </w:p>
    <w:p w:rsidR="001208B4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4.</w:t>
      </w:r>
      <w:r w:rsidRPr="001614CC">
        <w:rPr>
          <w:sz w:val="22"/>
          <w:szCs w:val="22"/>
        </w:rPr>
        <w:t xml:space="preserve"> Za termin zapłaty przyjmuje się dzień obciążenia rachunku Zamawiającego.</w:t>
      </w:r>
    </w:p>
    <w:p w:rsidR="00BF186D" w:rsidRPr="000E3BE8" w:rsidRDefault="00BF186D" w:rsidP="000E3BE8">
      <w:pPr>
        <w:pStyle w:val="Akapitzlist"/>
        <w:widowControl/>
        <w:suppressAutoHyphens w:val="0"/>
        <w:overflowPunct/>
        <w:autoSpaceDE/>
        <w:autoSpaceDN/>
        <w:adjustRightInd/>
        <w:spacing w:line="276" w:lineRule="auto"/>
        <w:ind w:left="284" w:hanging="284"/>
        <w:jc w:val="both"/>
        <w:rPr>
          <w:szCs w:val="24"/>
        </w:rPr>
      </w:pPr>
      <w:r w:rsidRPr="000C6DE1">
        <w:rPr>
          <w:b/>
          <w:sz w:val="22"/>
          <w:szCs w:val="22"/>
        </w:rPr>
        <w:t>5.</w:t>
      </w:r>
      <w:r w:rsidRPr="00BF186D">
        <w:rPr>
          <w:rFonts w:eastAsia="MS Mincho"/>
        </w:rPr>
        <w:t xml:space="preserve"> </w:t>
      </w:r>
      <w:r w:rsidRPr="00063955">
        <w:rPr>
          <w:rFonts w:eastAsia="MS Mincho"/>
          <w:sz w:val="22"/>
        </w:rPr>
        <w:t>Faktura winna być wystawiona na Miasto Kalisz (NIP 6180015933), natomiast płatnikiem będzie Miejski Ośrodek Pomocy Społecznej w Kaliszu.</w:t>
      </w:r>
    </w:p>
    <w:p w:rsidR="001208B4" w:rsidRPr="00EF2C2A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8"/>
          <w:szCs w:val="4"/>
        </w:rPr>
      </w:pPr>
    </w:p>
    <w:p w:rsidR="001208B4" w:rsidRDefault="001208B4" w:rsidP="001208B4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8</w:t>
      </w:r>
    </w:p>
    <w:p w:rsidR="000E3BE8" w:rsidRPr="000E3BE8" w:rsidRDefault="000E3BE8" w:rsidP="001208B4">
      <w:pPr>
        <w:pStyle w:val="NormalnyWeb"/>
        <w:spacing w:before="0" w:beforeAutospacing="0" w:after="0" w:line="264" w:lineRule="auto"/>
        <w:jc w:val="center"/>
        <w:rPr>
          <w:b/>
          <w:bCs/>
          <w:sz w:val="8"/>
          <w:szCs w:val="22"/>
        </w:rPr>
      </w:pPr>
    </w:p>
    <w:p w:rsidR="001208B4" w:rsidRPr="00063955" w:rsidRDefault="001208B4" w:rsidP="001208B4">
      <w:pPr>
        <w:tabs>
          <w:tab w:val="left" w:pos="284"/>
        </w:tabs>
        <w:spacing w:line="276" w:lineRule="auto"/>
        <w:ind w:right="283"/>
        <w:rPr>
          <w:b/>
          <w:sz w:val="22"/>
          <w:szCs w:val="22"/>
        </w:rPr>
      </w:pPr>
      <w:r w:rsidRPr="000C6DE1">
        <w:rPr>
          <w:b/>
          <w:spacing w:val="-4"/>
          <w:sz w:val="22"/>
        </w:rPr>
        <w:t>1.</w:t>
      </w:r>
      <w:r w:rsidRPr="00063955">
        <w:rPr>
          <w:spacing w:val="-4"/>
          <w:sz w:val="22"/>
          <w:szCs w:val="22"/>
        </w:rPr>
        <w:t>Wykonawca zapłaci Zamawiającemu kary umowne:</w:t>
      </w:r>
    </w:p>
    <w:p w:rsidR="001208B4" w:rsidRPr="00063955" w:rsidRDefault="001208B4" w:rsidP="001208B4">
      <w:pPr>
        <w:pStyle w:val="Akapitzlist"/>
        <w:widowControl/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autoSpaceDN/>
        <w:adjustRightInd/>
        <w:spacing w:line="276" w:lineRule="auto"/>
        <w:ind w:right="283" w:hanging="294"/>
        <w:rPr>
          <w:spacing w:val="-4"/>
          <w:sz w:val="22"/>
          <w:szCs w:val="22"/>
        </w:rPr>
      </w:pPr>
      <w:r w:rsidRPr="00063955">
        <w:rPr>
          <w:spacing w:val="-4"/>
          <w:sz w:val="22"/>
          <w:szCs w:val="22"/>
        </w:rPr>
        <w:t xml:space="preserve">za niewykonanie w terminie umowy w  wysokości 10% </w:t>
      </w:r>
      <w:r w:rsidR="00404724" w:rsidRPr="00063955">
        <w:rPr>
          <w:spacing w:val="-4"/>
          <w:sz w:val="22"/>
          <w:szCs w:val="22"/>
        </w:rPr>
        <w:t xml:space="preserve"> </w:t>
      </w:r>
      <w:r w:rsidRPr="00063955">
        <w:rPr>
          <w:spacing w:val="-4"/>
          <w:sz w:val="22"/>
          <w:szCs w:val="22"/>
        </w:rPr>
        <w:t>ceny umownej brutto za każdy dzień przekroczenia terminu,</w:t>
      </w:r>
    </w:p>
    <w:p w:rsidR="001208B4" w:rsidRPr="00063955" w:rsidRDefault="001208B4" w:rsidP="001208B4">
      <w:pPr>
        <w:pStyle w:val="Akapitzlist"/>
        <w:widowControl/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autoSpaceDN/>
        <w:adjustRightInd/>
        <w:spacing w:line="276" w:lineRule="auto"/>
        <w:ind w:right="283" w:hanging="294"/>
        <w:rPr>
          <w:spacing w:val="-4"/>
          <w:sz w:val="22"/>
          <w:szCs w:val="22"/>
        </w:rPr>
      </w:pPr>
      <w:r w:rsidRPr="00063955">
        <w:rPr>
          <w:spacing w:val="-4"/>
          <w:sz w:val="22"/>
          <w:szCs w:val="22"/>
        </w:rPr>
        <w:t>w  wysokości 5% ceny umownej brutto w przypadku odstąpienia od umowy z przyczyn leżących po stronie Wykonawcy.</w:t>
      </w:r>
    </w:p>
    <w:p w:rsidR="001208B4" w:rsidRPr="00063955" w:rsidRDefault="001208B4" w:rsidP="001208B4">
      <w:pPr>
        <w:pStyle w:val="Akapitzlist"/>
        <w:widowControl/>
        <w:numPr>
          <w:ilvl w:val="0"/>
          <w:numId w:val="28"/>
        </w:numPr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sz w:val="22"/>
          <w:szCs w:val="22"/>
        </w:rPr>
      </w:pPr>
      <w:r w:rsidRPr="00063955">
        <w:rPr>
          <w:sz w:val="22"/>
          <w:szCs w:val="22"/>
        </w:rPr>
        <w:t>w przypadku niewystawienia i niedostarczenia faktury/rachunku wraz z rozliczeniem                         w  terminie o którym mowa w § 6 pkt.2, w wysokości 1% od wartości faktury/rachunku.</w:t>
      </w:r>
    </w:p>
    <w:p w:rsidR="001208B4" w:rsidRPr="00063955" w:rsidRDefault="001208B4" w:rsidP="001208B4">
      <w:pPr>
        <w:tabs>
          <w:tab w:val="left" w:pos="284"/>
        </w:tabs>
        <w:spacing w:line="276" w:lineRule="auto"/>
        <w:ind w:right="283"/>
        <w:jc w:val="both"/>
        <w:rPr>
          <w:spacing w:val="-4"/>
          <w:sz w:val="22"/>
          <w:szCs w:val="22"/>
        </w:rPr>
      </w:pPr>
      <w:r w:rsidRPr="000C6DE1">
        <w:rPr>
          <w:b/>
          <w:spacing w:val="-4"/>
          <w:sz w:val="22"/>
          <w:szCs w:val="22"/>
        </w:rPr>
        <w:t>2.</w:t>
      </w:r>
      <w:r w:rsidRPr="00063955">
        <w:rPr>
          <w:spacing w:val="-4"/>
          <w:sz w:val="22"/>
          <w:szCs w:val="22"/>
        </w:rPr>
        <w:t>Wykonawca wyraża zgodę na potrącenie kar umownych z wynagrodzenia.</w:t>
      </w:r>
    </w:p>
    <w:p w:rsidR="00076A52" w:rsidRDefault="001208B4" w:rsidP="00496F6C">
      <w:pPr>
        <w:tabs>
          <w:tab w:val="left" w:pos="284"/>
        </w:tabs>
        <w:spacing w:line="276" w:lineRule="auto"/>
        <w:ind w:right="283"/>
        <w:jc w:val="both"/>
        <w:rPr>
          <w:spacing w:val="-4"/>
          <w:sz w:val="22"/>
          <w:szCs w:val="22"/>
        </w:rPr>
      </w:pPr>
      <w:r w:rsidRPr="000C6DE1">
        <w:rPr>
          <w:b/>
          <w:spacing w:val="-4"/>
          <w:sz w:val="22"/>
          <w:szCs w:val="22"/>
        </w:rPr>
        <w:t>3.</w:t>
      </w:r>
      <w:r w:rsidRPr="00063955">
        <w:rPr>
          <w:spacing w:val="-4"/>
          <w:sz w:val="22"/>
          <w:szCs w:val="22"/>
        </w:rPr>
        <w:t>Zamawiający zastrzega sobie prawo do dochodzenia odszkodowania uzupełniającego, przewyższającego wysokość kar umownych, na zasadach ogólnych kodeksu cywilnego.</w:t>
      </w:r>
    </w:p>
    <w:p w:rsidR="000E3BE8" w:rsidRPr="000E3BE8" w:rsidRDefault="000E3BE8" w:rsidP="00496F6C">
      <w:pPr>
        <w:tabs>
          <w:tab w:val="left" w:pos="284"/>
        </w:tabs>
        <w:spacing w:line="276" w:lineRule="auto"/>
        <w:ind w:right="283"/>
        <w:jc w:val="both"/>
        <w:rPr>
          <w:spacing w:val="-4"/>
          <w:sz w:val="8"/>
          <w:szCs w:val="22"/>
        </w:rPr>
      </w:pPr>
    </w:p>
    <w:p w:rsidR="001208B4" w:rsidRDefault="001208B4" w:rsidP="001208B4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5C4584">
        <w:rPr>
          <w:b/>
          <w:bCs/>
          <w:sz w:val="22"/>
          <w:szCs w:val="22"/>
        </w:rPr>
        <w:t xml:space="preserve">§ </w:t>
      </w:r>
      <w:r w:rsidR="007A7020">
        <w:rPr>
          <w:b/>
          <w:bCs/>
          <w:sz w:val="22"/>
          <w:szCs w:val="22"/>
        </w:rPr>
        <w:t>9</w:t>
      </w:r>
    </w:p>
    <w:p w:rsidR="000E3BE8" w:rsidRPr="000E3BE8" w:rsidRDefault="000E3BE8" w:rsidP="001208B4">
      <w:pPr>
        <w:pStyle w:val="NormalnyWeb"/>
        <w:spacing w:before="0" w:beforeAutospacing="0" w:after="0" w:line="264" w:lineRule="auto"/>
        <w:jc w:val="center"/>
        <w:rPr>
          <w:b/>
          <w:bCs/>
          <w:sz w:val="8"/>
          <w:szCs w:val="22"/>
        </w:rPr>
      </w:pPr>
    </w:p>
    <w:p w:rsidR="005C4584" w:rsidRPr="00EE2482" w:rsidRDefault="00076A52" w:rsidP="000E3BE8">
      <w:pPr>
        <w:pStyle w:val="Akapitzlist"/>
        <w:numPr>
          <w:ilvl w:val="0"/>
          <w:numId w:val="23"/>
        </w:numPr>
        <w:spacing w:line="276" w:lineRule="auto"/>
        <w:ind w:left="284" w:right="1" w:hanging="284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Zamawiający na podstawie art. 95 ust. 1 ustawy Pzp wymaga, aby Wykonawca w trakcie realizacji zamówienia zatrudniał na umowę o pracę w rozumieniu przepisów ustawy z dnia 26.06.1974 r. – Kodeks pracy osobę wykonującą czynności bezpośrednio związane z realizacją zamówienia tj. </w:t>
      </w:r>
      <w:r w:rsidRPr="00EE2482">
        <w:rPr>
          <w:sz w:val="22"/>
          <w:szCs w:val="22"/>
        </w:rPr>
        <w:lastRenderedPageBreak/>
        <w:t>funkcję koordynatora i osób, wykonujących specjalistyczne usługi opiekuńcze dla dzieci i</w:t>
      </w:r>
      <w:r w:rsidR="000C6DE1">
        <w:rPr>
          <w:sz w:val="22"/>
          <w:szCs w:val="22"/>
        </w:rPr>
        <w:t> </w:t>
      </w:r>
      <w:r w:rsidRPr="00EE2482">
        <w:rPr>
          <w:sz w:val="22"/>
          <w:szCs w:val="22"/>
        </w:rPr>
        <w:t>młodzieży upośledzonej umysłowo lub wykazujących inne przewlekłe zaburzenia czynności psychicznych.</w:t>
      </w:r>
    </w:p>
    <w:p w:rsidR="00076A52" w:rsidRPr="00D824AE" w:rsidRDefault="00076A52" w:rsidP="000E3BE8">
      <w:pPr>
        <w:pStyle w:val="Akapitzlist"/>
        <w:numPr>
          <w:ilvl w:val="0"/>
          <w:numId w:val="23"/>
        </w:numPr>
        <w:spacing w:line="276" w:lineRule="auto"/>
        <w:ind w:left="284" w:right="1" w:hanging="284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Wykonawca realizując zamówienie musi zatrudniać na podstawie umowy o pracę: </w:t>
      </w:r>
      <w:r w:rsidRPr="00EE2482">
        <w:rPr>
          <w:sz w:val="22"/>
          <w:szCs w:val="22"/>
        </w:rPr>
        <w:br/>
      </w:r>
      <w:r w:rsidRPr="00D824AE">
        <w:rPr>
          <w:color w:val="000000"/>
          <w:spacing w:val="-3"/>
          <w:sz w:val="22"/>
          <w:szCs w:val="22"/>
        </w:rPr>
        <w:t>1 osobę (koordynatora specjalistycznych usług opiekuńczych dla dzieci i młodzieży</w:t>
      </w:r>
      <w:r w:rsidRPr="00D824AE">
        <w:rPr>
          <w:sz w:val="22"/>
          <w:szCs w:val="22"/>
        </w:rPr>
        <w:t xml:space="preserve"> upośledzonej umysłowo lub wykazujących inne przewlekłe zaburzenia czynności psychicznych</w:t>
      </w:r>
      <w:r w:rsidRPr="00D824AE">
        <w:rPr>
          <w:color w:val="000000"/>
          <w:spacing w:val="-3"/>
          <w:sz w:val="22"/>
          <w:szCs w:val="22"/>
        </w:rPr>
        <w:t>) w pełnym wymiarze czasu pracy (1 etat), (nie dotyczy przypadku  samozatrudnienia, właściciela firmy, który będzie pełnił rolę koordynatora)</w:t>
      </w:r>
      <w:r w:rsidR="005C4584" w:rsidRPr="00D824AE">
        <w:rPr>
          <w:color w:val="000000"/>
          <w:spacing w:val="-3"/>
          <w:sz w:val="22"/>
          <w:szCs w:val="22"/>
        </w:rPr>
        <w:t>.</w:t>
      </w:r>
    </w:p>
    <w:p w:rsidR="00076A52" w:rsidRPr="00EE2482" w:rsidRDefault="00076A52" w:rsidP="000E3BE8">
      <w:pPr>
        <w:pStyle w:val="Akapitzlist"/>
        <w:numPr>
          <w:ilvl w:val="0"/>
          <w:numId w:val="23"/>
        </w:numPr>
        <w:spacing w:line="276" w:lineRule="auto"/>
        <w:ind w:left="284" w:right="-426" w:hanging="284"/>
        <w:jc w:val="both"/>
        <w:rPr>
          <w:sz w:val="22"/>
          <w:szCs w:val="22"/>
        </w:rPr>
      </w:pPr>
      <w:r w:rsidRPr="00EE2482">
        <w:rPr>
          <w:sz w:val="22"/>
          <w:szCs w:val="22"/>
        </w:rPr>
        <w:t>Wymagania związane z udokumentowaniem zatrudnienia:</w:t>
      </w:r>
    </w:p>
    <w:p w:rsidR="00076A52" w:rsidRPr="00EE2482" w:rsidRDefault="00076A52" w:rsidP="000E3BE8">
      <w:pPr>
        <w:pStyle w:val="Akapitzlist"/>
        <w:numPr>
          <w:ilvl w:val="0"/>
          <w:numId w:val="24"/>
        </w:numPr>
        <w:tabs>
          <w:tab w:val="clear" w:pos="397"/>
          <w:tab w:val="num" w:pos="567"/>
        </w:tabs>
        <w:spacing w:line="276" w:lineRule="auto"/>
        <w:ind w:left="567" w:right="1" w:hanging="283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Wykonawca w terminie do 5 dni od daty podpisania umowy zobowiązuje się przedłożyć </w:t>
      </w:r>
      <w:r w:rsidR="00D824AE">
        <w:rPr>
          <w:sz w:val="22"/>
          <w:szCs w:val="22"/>
        </w:rPr>
        <w:t>Z</w:t>
      </w:r>
      <w:r w:rsidRPr="00EE2482">
        <w:rPr>
          <w:sz w:val="22"/>
          <w:szCs w:val="22"/>
        </w:rPr>
        <w:t>amawiającemu dokumenty potwierdzające zatrudnienie osoby, o której mowa w ust. 2 w</w:t>
      </w:r>
      <w:r w:rsidR="000C6DE1">
        <w:rPr>
          <w:sz w:val="22"/>
          <w:szCs w:val="22"/>
        </w:rPr>
        <w:t> </w:t>
      </w:r>
      <w:r w:rsidRPr="00EE2482">
        <w:rPr>
          <w:sz w:val="22"/>
          <w:szCs w:val="22"/>
        </w:rPr>
        <w:t xml:space="preserve">postaci kopii umowy o pracę, </w:t>
      </w:r>
    </w:p>
    <w:p w:rsidR="00076A52" w:rsidRPr="00EE2482" w:rsidRDefault="00076A52" w:rsidP="000E3BE8">
      <w:pPr>
        <w:pStyle w:val="Akapitzlist"/>
        <w:numPr>
          <w:ilvl w:val="0"/>
          <w:numId w:val="24"/>
        </w:numPr>
        <w:tabs>
          <w:tab w:val="clear" w:pos="397"/>
          <w:tab w:val="num" w:pos="567"/>
        </w:tabs>
        <w:spacing w:line="276" w:lineRule="auto"/>
        <w:ind w:left="567" w:right="1" w:hanging="283"/>
        <w:jc w:val="both"/>
        <w:rPr>
          <w:sz w:val="22"/>
          <w:szCs w:val="22"/>
        </w:rPr>
      </w:pPr>
      <w:r w:rsidRPr="00EE2482">
        <w:rPr>
          <w:sz w:val="22"/>
          <w:szCs w:val="22"/>
        </w:rPr>
        <w:t>Zamawiający uprawniony będzie, w czasie trwania umowy, do kontroli spełnienia przez Wykonawcę wymagań, dotyczących zatrudnienia osoby, której mowa w ust.2;</w:t>
      </w:r>
    </w:p>
    <w:p w:rsidR="00673DEC" w:rsidRPr="00EE2482" w:rsidRDefault="00076A52" w:rsidP="000E3BE8">
      <w:pPr>
        <w:pStyle w:val="Akapitzlist"/>
        <w:numPr>
          <w:ilvl w:val="0"/>
          <w:numId w:val="24"/>
        </w:numPr>
        <w:tabs>
          <w:tab w:val="clear" w:pos="397"/>
          <w:tab w:val="num" w:pos="567"/>
        </w:tabs>
        <w:spacing w:line="276" w:lineRule="auto"/>
        <w:ind w:left="567" w:right="1" w:hanging="283"/>
        <w:jc w:val="both"/>
        <w:rPr>
          <w:color w:val="000000"/>
          <w:sz w:val="22"/>
          <w:szCs w:val="22"/>
        </w:rPr>
      </w:pPr>
      <w:r w:rsidRPr="00EE2482">
        <w:rPr>
          <w:sz w:val="22"/>
          <w:szCs w:val="22"/>
        </w:rPr>
        <w:t>Wykonawca na każde żądanie Zamawiającego zobowiązany jest w terminie do 2 dni udokumentować spełnianie zobowiązania, o którym mowa w ust. 2  w postaci przedłożenia kopii umowy o pracę z jej oryginałami do wglądu;</w:t>
      </w:r>
    </w:p>
    <w:p w:rsidR="00076A52" w:rsidRPr="00EE2482" w:rsidRDefault="00076A52" w:rsidP="004416AE">
      <w:pPr>
        <w:pStyle w:val="Akapitzlist"/>
        <w:numPr>
          <w:ilvl w:val="0"/>
          <w:numId w:val="32"/>
        </w:numPr>
        <w:spacing w:line="276" w:lineRule="auto"/>
        <w:ind w:left="284" w:right="1" w:hanging="284"/>
        <w:rPr>
          <w:sz w:val="22"/>
          <w:szCs w:val="22"/>
        </w:rPr>
      </w:pPr>
      <w:r w:rsidRPr="00EE2482">
        <w:rPr>
          <w:color w:val="000000"/>
          <w:sz w:val="22"/>
          <w:szCs w:val="22"/>
        </w:rPr>
        <w:t>Strony dopuszczają zmianę osoby, o której mowa w ust.2, z tym zastrzeżeniem, że kolejny pracownik będzie spełniał wymagania tam wskazane</w:t>
      </w:r>
      <w:r w:rsidR="00673DEC" w:rsidRPr="00EE2482">
        <w:rPr>
          <w:color w:val="000000"/>
          <w:sz w:val="22"/>
          <w:szCs w:val="22"/>
        </w:rPr>
        <w:t>.</w:t>
      </w:r>
    </w:p>
    <w:p w:rsidR="00076A52" w:rsidRPr="00EE2482" w:rsidRDefault="00076A52" w:rsidP="004416AE">
      <w:pPr>
        <w:pStyle w:val="Akapitzlist"/>
        <w:numPr>
          <w:ilvl w:val="0"/>
          <w:numId w:val="32"/>
        </w:numPr>
        <w:spacing w:line="276" w:lineRule="auto"/>
        <w:ind w:left="284" w:right="1" w:hanging="284"/>
        <w:jc w:val="both"/>
        <w:rPr>
          <w:sz w:val="22"/>
          <w:szCs w:val="22"/>
        </w:rPr>
      </w:pPr>
      <w:r w:rsidRPr="00EE2482">
        <w:rPr>
          <w:sz w:val="22"/>
          <w:szCs w:val="22"/>
        </w:rPr>
        <w:t>W przypadku wypowiedzenia/rozwiązania stosunku pracy z osobą biorącą udział przy realizacji zamówienia, Wykonawca jest zobowiązany powiadomić Zamawiającego o tej okoliczności pisemnie, pod rygorem bezskuteczności w terminie do 3 dni, licząc od dnia w którym nastąpiło rozwiązanie/wygaśnięcie stosunku pracy.</w:t>
      </w:r>
    </w:p>
    <w:p w:rsidR="00076A52" w:rsidRPr="00EE2482" w:rsidRDefault="00076A52" w:rsidP="004416AE">
      <w:pPr>
        <w:pStyle w:val="Akapitzlist"/>
        <w:numPr>
          <w:ilvl w:val="0"/>
          <w:numId w:val="32"/>
        </w:numPr>
        <w:spacing w:line="276" w:lineRule="auto"/>
        <w:ind w:left="284" w:right="1" w:hanging="284"/>
        <w:jc w:val="both"/>
        <w:rPr>
          <w:sz w:val="22"/>
          <w:szCs w:val="22"/>
        </w:rPr>
      </w:pPr>
      <w:r w:rsidRPr="00EE2482">
        <w:rPr>
          <w:sz w:val="22"/>
          <w:szCs w:val="22"/>
        </w:rPr>
        <w:t>Wykonawca w terminie do 5 dni od dnia rozwiązania/wygaśnięcia stosunku pracy, o którym mowa w ust. 5 zobowiązany jest zatrudnić kolejną osobę na podstawie umowy o pracę,</w:t>
      </w:r>
      <w:r w:rsidR="007A7020" w:rsidRPr="00EE2482">
        <w:rPr>
          <w:sz w:val="22"/>
          <w:szCs w:val="22"/>
        </w:rPr>
        <w:t xml:space="preserve"> spełniającą wymagania z</w:t>
      </w:r>
      <w:r w:rsidR="000C6DE1">
        <w:rPr>
          <w:sz w:val="22"/>
          <w:szCs w:val="22"/>
        </w:rPr>
        <w:t> </w:t>
      </w:r>
      <w:r w:rsidR="007A7020" w:rsidRPr="00EE2482">
        <w:rPr>
          <w:sz w:val="22"/>
          <w:szCs w:val="22"/>
        </w:rPr>
        <w:t>ust.</w:t>
      </w:r>
      <w:r w:rsidR="00D172AF">
        <w:rPr>
          <w:sz w:val="22"/>
          <w:szCs w:val="22"/>
        </w:rPr>
        <w:t xml:space="preserve"> </w:t>
      </w:r>
      <w:r w:rsidR="007A7020" w:rsidRPr="00EE2482">
        <w:rPr>
          <w:sz w:val="22"/>
          <w:szCs w:val="22"/>
        </w:rPr>
        <w:t xml:space="preserve">2 </w:t>
      </w:r>
      <w:r w:rsidRPr="00EE2482">
        <w:rPr>
          <w:sz w:val="22"/>
          <w:szCs w:val="22"/>
        </w:rPr>
        <w:t xml:space="preserve">i przedłożyć Zamawiającemu w formie pisemnej  kopie dokumentów potwierdzających to zatrudnienie, o których mowa w ust. 3. </w:t>
      </w:r>
    </w:p>
    <w:p w:rsidR="00076A52" w:rsidRPr="00EE2482" w:rsidRDefault="00076A52" w:rsidP="004416AE">
      <w:pPr>
        <w:pStyle w:val="Akapitzlist"/>
        <w:numPr>
          <w:ilvl w:val="0"/>
          <w:numId w:val="32"/>
        </w:numPr>
        <w:spacing w:line="276" w:lineRule="auto"/>
        <w:ind w:left="284" w:right="-426" w:hanging="284"/>
        <w:rPr>
          <w:sz w:val="22"/>
          <w:szCs w:val="22"/>
        </w:rPr>
      </w:pPr>
      <w:r w:rsidRPr="00EE2482">
        <w:rPr>
          <w:sz w:val="22"/>
          <w:szCs w:val="22"/>
        </w:rPr>
        <w:t>Zamawiający zastrzega sobie prawo wstępu do miejsca wykonywania zamówienia w celu weryfikacji rzeczywistego udziału osoby zatrudnionej przy wykonywaniu zamówienia.</w:t>
      </w:r>
    </w:p>
    <w:p w:rsidR="00076A52" w:rsidRPr="00EE2482" w:rsidRDefault="00076A52" w:rsidP="004416AE">
      <w:pPr>
        <w:pStyle w:val="Akapitzlist"/>
        <w:numPr>
          <w:ilvl w:val="0"/>
          <w:numId w:val="32"/>
        </w:numPr>
        <w:spacing w:line="276" w:lineRule="auto"/>
        <w:ind w:left="284" w:right="1" w:hanging="284"/>
        <w:jc w:val="both"/>
        <w:rPr>
          <w:sz w:val="22"/>
          <w:szCs w:val="22"/>
        </w:rPr>
      </w:pPr>
      <w:r w:rsidRPr="00EE2482">
        <w:rPr>
          <w:color w:val="000000"/>
          <w:sz w:val="22"/>
          <w:szCs w:val="22"/>
        </w:rPr>
        <w:t>W przypadku osoby pełniącej zastępstwo koordynatora trwające powyżej 1-go miesiąca, należy wskazać osobę, która spełnia warunki takie jak w ust. 2.</w:t>
      </w:r>
    </w:p>
    <w:p w:rsidR="00404724" w:rsidRDefault="00076A52" w:rsidP="004416AE">
      <w:pPr>
        <w:pStyle w:val="Akapitzlist"/>
        <w:numPr>
          <w:ilvl w:val="0"/>
          <w:numId w:val="32"/>
        </w:numPr>
        <w:spacing w:line="276" w:lineRule="auto"/>
        <w:ind w:left="284" w:right="1" w:hanging="284"/>
        <w:jc w:val="both"/>
        <w:rPr>
          <w:sz w:val="22"/>
          <w:szCs w:val="22"/>
        </w:rPr>
      </w:pPr>
      <w:r w:rsidRPr="00EE2482">
        <w:rPr>
          <w:sz w:val="22"/>
          <w:szCs w:val="22"/>
        </w:rPr>
        <w:t>W przypadku  niespełnienia wymagań</w:t>
      </w:r>
      <w:r w:rsidR="007A7020" w:rsidRPr="00EE2482">
        <w:rPr>
          <w:sz w:val="22"/>
          <w:szCs w:val="22"/>
        </w:rPr>
        <w:t xml:space="preserve"> określonych w art. 95 ust. 1 P</w:t>
      </w:r>
      <w:r w:rsidRPr="00EE2482">
        <w:rPr>
          <w:sz w:val="22"/>
          <w:szCs w:val="22"/>
        </w:rPr>
        <w:t xml:space="preserve">zp i zgodnie z umową Zamawiający ma prawo do odstąpienia od umowy z Wykonawcą z przyczyny leżącej po jego stronie w terminie do 30 dni od </w:t>
      </w:r>
      <w:r w:rsidR="007A7020" w:rsidRPr="00EE2482">
        <w:rPr>
          <w:sz w:val="22"/>
          <w:szCs w:val="22"/>
        </w:rPr>
        <w:t>powzięcia informacji</w:t>
      </w:r>
      <w:r w:rsidRPr="00EE2482">
        <w:rPr>
          <w:sz w:val="22"/>
          <w:szCs w:val="22"/>
        </w:rPr>
        <w:t xml:space="preserve"> przez Zamawiającego o tej przesłance do odstąpienia od umowy, zachowując prawo do naliczenia kar umownych, o których mowa w § </w:t>
      </w:r>
      <w:r w:rsidR="007A7020" w:rsidRPr="00EE2482">
        <w:rPr>
          <w:sz w:val="22"/>
          <w:szCs w:val="22"/>
        </w:rPr>
        <w:t>8</w:t>
      </w:r>
      <w:r w:rsidRPr="00EE2482">
        <w:rPr>
          <w:sz w:val="22"/>
          <w:szCs w:val="22"/>
        </w:rPr>
        <w:t xml:space="preserve"> ust. 1 pkt </w:t>
      </w:r>
      <w:r w:rsidR="007A7020" w:rsidRPr="00EE2482">
        <w:rPr>
          <w:sz w:val="22"/>
          <w:szCs w:val="22"/>
        </w:rPr>
        <w:t>b)</w:t>
      </w:r>
      <w:r w:rsidRPr="00EE2482">
        <w:rPr>
          <w:sz w:val="22"/>
          <w:szCs w:val="22"/>
        </w:rPr>
        <w:t xml:space="preserve"> umowy. </w:t>
      </w:r>
    </w:p>
    <w:p w:rsidR="00D824AE" w:rsidRPr="00D824AE" w:rsidRDefault="00D824AE" w:rsidP="00D824AE">
      <w:pPr>
        <w:pStyle w:val="Akapitzlist"/>
        <w:spacing w:line="276" w:lineRule="auto"/>
        <w:ind w:left="0" w:right="1"/>
        <w:jc w:val="both"/>
        <w:rPr>
          <w:sz w:val="8"/>
          <w:szCs w:val="22"/>
        </w:rPr>
      </w:pPr>
    </w:p>
    <w:p w:rsidR="005C4584" w:rsidRPr="00D824AE" w:rsidRDefault="005C4584" w:rsidP="00D824AE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§ </w:t>
      </w:r>
      <w:r w:rsidR="007A7020">
        <w:rPr>
          <w:b/>
          <w:bCs/>
          <w:sz w:val="22"/>
          <w:szCs w:val="22"/>
        </w:rPr>
        <w:t>10</w:t>
      </w:r>
    </w:p>
    <w:p w:rsidR="00496F6C" w:rsidRPr="007A7020" w:rsidRDefault="005C4584" w:rsidP="007A7020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B8322D">
        <w:rPr>
          <w:sz w:val="22"/>
          <w:szCs w:val="22"/>
        </w:rPr>
        <w:t xml:space="preserve">Zamawiający może odstąpić od umowy w razie zaistnienia istotnych zmian okoliczności powodujących, że wykonanie umowy nie leży w interesie publicznym, czego nie można było przewidzieć w chwili zawarcia umowy, Zamawiający może odstąpić od umowy w terminie 30 dni od powzięcia wiadomości </w:t>
      </w:r>
      <w:r w:rsidR="00496F6C">
        <w:rPr>
          <w:sz w:val="22"/>
          <w:szCs w:val="22"/>
        </w:rPr>
        <w:t xml:space="preserve"> </w:t>
      </w:r>
      <w:r w:rsidRPr="00B8322D">
        <w:rPr>
          <w:sz w:val="22"/>
          <w:szCs w:val="22"/>
        </w:rPr>
        <w:t>o okolicznościach.</w:t>
      </w:r>
    </w:p>
    <w:p w:rsidR="001208B4" w:rsidRPr="00496F6C" w:rsidRDefault="007A7020" w:rsidP="00496F6C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1</w:t>
      </w:r>
      <w:r>
        <w:rPr>
          <w:b/>
          <w:bCs/>
          <w:sz w:val="22"/>
          <w:szCs w:val="22"/>
        </w:rPr>
        <w:t>1</w:t>
      </w:r>
    </w:p>
    <w:p w:rsidR="001208B4" w:rsidRDefault="001208B4" w:rsidP="004416AE">
      <w:pPr>
        <w:pStyle w:val="Standard"/>
        <w:numPr>
          <w:ilvl w:val="3"/>
          <w:numId w:val="24"/>
        </w:numPr>
        <w:spacing w:line="276" w:lineRule="auto"/>
        <w:ind w:left="284" w:hanging="284"/>
        <w:rPr>
          <w:rFonts w:cs="Times New Roman"/>
          <w:bCs/>
          <w:sz w:val="22"/>
          <w:szCs w:val="22"/>
        </w:rPr>
      </w:pPr>
      <w:r w:rsidRPr="00B8322D">
        <w:rPr>
          <w:rFonts w:cs="Times New Roman"/>
          <w:bCs/>
          <w:sz w:val="22"/>
          <w:szCs w:val="22"/>
        </w:rPr>
        <w:t>Każda ze stron może rozwiązać przedmiotową umowę w z 14 dniowym terminem wypowiedzenia.</w:t>
      </w:r>
    </w:p>
    <w:p w:rsidR="00496F6C" w:rsidRPr="00496F6C" w:rsidRDefault="00496F6C" w:rsidP="000C6DE1">
      <w:pPr>
        <w:pStyle w:val="Standard"/>
        <w:spacing w:line="276" w:lineRule="auto"/>
        <w:ind w:hanging="284"/>
        <w:rPr>
          <w:rFonts w:cs="Times New Roman"/>
          <w:bCs/>
          <w:sz w:val="4"/>
          <w:szCs w:val="22"/>
        </w:rPr>
      </w:pPr>
    </w:p>
    <w:p w:rsidR="001208B4" w:rsidRDefault="001208B4" w:rsidP="004416AE">
      <w:pPr>
        <w:pStyle w:val="Standard"/>
        <w:numPr>
          <w:ilvl w:val="3"/>
          <w:numId w:val="24"/>
        </w:numPr>
        <w:tabs>
          <w:tab w:val="clear" w:pos="0"/>
          <w:tab w:val="num" w:pos="284"/>
        </w:tabs>
        <w:spacing w:line="276" w:lineRule="auto"/>
        <w:ind w:left="284" w:hanging="284"/>
        <w:rPr>
          <w:rFonts w:cs="Times New Roman"/>
          <w:bCs/>
          <w:sz w:val="22"/>
          <w:szCs w:val="22"/>
        </w:rPr>
      </w:pPr>
      <w:r w:rsidRPr="00B8322D">
        <w:rPr>
          <w:rFonts w:cs="Times New Roman"/>
          <w:bCs/>
          <w:sz w:val="22"/>
          <w:szCs w:val="22"/>
        </w:rPr>
        <w:t>Zamawiający zastrzega sobie możliwość rozwiązania przedmiotowej umowy bez zachowania terminu</w:t>
      </w:r>
      <w:r w:rsidR="004416AE">
        <w:rPr>
          <w:rFonts w:cs="Times New Roman"/>
          <w:bCs/>
          <w:sz w:val="22"/>
          <w:szCs w:val="22"/>
        </w:rPr>
        <w:t xml:space="preserve"> </w:t>
      </w:r>
      <w:r w:rsidRPr="004416AE">
        <w:rPr>
          <w:rFonts w:cs="Times New Roman"/>
          <w:bCs/>
          <w:sz w:val="22"/>
          <w:szCs w:val="22"/>
        </w:rPr>
        <w:t>wypowiedzenia w przypadku stwierdzenia w toku kontroli nieprawidłowości w realizacji umowy.</w:t>
      </w:r>
    </w:p>
    <w:p w:rsidR="004416AE" w:rsidRDefault="004416AE" w:rsidP="004416AE">
      <w:pPr>
        <w:pStyle w:val="Akapitzlist"/>
        <w:rPr>
          <w:bCs/>
          <w:sz w:val="22"/>
          <w:szCs w:val="22"/>
        </w:rPr>
      </w:pPr>
    </w:p>
    <w:p w:rsidR="004416AE" w:rsidRPr="004416AE" w:rsidRDefault="004416AE" w:rsidP="004416AE">
      <w:pPr>
        <w:pStyle w:val="Standard"/>
        <w:spacing w:line="276" w:lineRule="auto"/>
        <w:ind w:left="284"/>
        <w:rPr>
          <w:rFonts w:cs="Times New Roman"/>
          <w:bCs/>
          <w:sz w:val="22"/>
          <w:szCs w:val="22"/>
        </w:rPr>
      </w:pPr>
    </w:p>
    <w:p w:rsidR="000C6DE1" w:rsidRPr="000C6DE1" w:rsidRDefault="000C6DE1" w:rsidP="000C6DE1">
      <w:pPr>
        <w:pStyle w:val="Standard"/>
        <w:spacing w:line="276" w:lineRule="auto"/>
        <w:rPr>
          <w:rFonts w:cs="Times New Roman"/>
          <w:bCs/>
          <w:sz w:val="8"/>
          <w:szCs w:val="22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lastRenderedPageBreak/>
        <w:t>§ 1</w:t>
      </w:r>
      <w:r w:rsidR="007A7020">
        <w:rPr>
          <w:b/>
          <w:bCs/>
          <w:sz w:val="22"/>
          <w:szCs w:val="22"/>
        </w:rPr>
        <w:t>2</w:t>
      </w:r>
    </w:p>
    <w:p w:rsidR="000C6DE1" w:rsidRPr="004416AE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B8322D">
        <w:rPr>
          <w:sz w:val="22"/>
          <w:szCs w:val="22"/>
        </w:rPr>
        <w:t>W sprawach nieuregulowanych w niniejszej umowie stosuje się przepisy Kodeksu cywilnego i Kodeksu postępowania cywilnego.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1</w:t>
      </w:r>
      <w:r w:rsidR="007A7020">
        <w:rPr>
          <w:b/>
          <w:bCs/>
          <w:sz w:val="22"/>
          <w:szCs w:val="22"/>
        </w:rPr>
        <w:t>3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  <w:r w:rsidRPr="00B8322D">
        <w:rPr>
          <w:sz w:val="22"/>
          <w:szCs w:val="22"/>
        </w:rPr>
        <w:t>Spory wynikłe z tytułu wykonywania niniejszej umowy rozstrzygać będą sądy powszechne, właściwe dla siedziby Zamawiającego.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1</w:t>
      </w:r>
      <w:r w:rsidR="007A7020">
        <w:rPr>
          <w:b/>
          <w:bCs/>
          <w:sz w:val="22"/>
          <w:szCs w:val="22"/>
        </w:rPr>
        <w:t>4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  <w:r w:rsidRPr="00B8322D">
        <w:rPr>
          <w:sz w:val="22"/>
          <w:szCs w:val="22"/>
        </w:rPr>
        <w:t>Umowę sporządzono w dwóch jednobrzmiących egzemplarzach po jednym dla każdej ze stron.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</w:p>
    <w:p w:rsidR="001208B4" w:rsidRPr="00B8322D" w:rsidRDefault="001208B4" w:rsidP="001208B4">
      <w:pPr>
        <w:pStyle w:val="NormalnyWeb"/>
        <w:spacing w:after="0" w:line="264" w:lineRule="auto"/>
      </w:pPr>
    </w:p>
    <w:p w:rsidR="001208B4" w:rsidRPr="00B8322D" w:rsidRDefault="001208B4" w:rsidP="001208B4">
      <w:pPr>
        <w:pStyle w:val="NormalnyWeb"/>
        <w:spacing w:after="0" w:line="264" w:lineRule="auto"/>
      </w:pPr>
      <w:r w:rsidRPr="00B8322D">
        <w:rPr>
          <w:sz w:val="22"/>
          <w:szCs w:val="22"/>
        </w:rPr>
        <w:t>...............................</w:t>
      </w:r>
      <w:r w:rsidR="00496F6C">
        <w:rPr>
          <w:sz w:val="22"/>
          <w:szCs w:val="22"/>
        </w:rPr>
        <w:t xml:space="preserve">...........             </w:t>
      </w:r>
      <w:r w:rsidRPr="00B8322D">
        <w:rPr>
          <w:sz w:val="22"/>
          <w:szCs w:val="22"/>
        </w:rPr>
        <w:t xml:space="preserve">                   </w:t>
      </w:r>
      <w:r w:rsidR="00A850A6">
        <w:rPr>
          <w:sz w:val="22"/>
          <w:szCs w:val="22"/>
        </w:rPr>
        <w:t xml:space="preserve">          </w:t>
      </w:r>
      <w:r w:rsidRPr="00B8322D">
        <w:rPr>
          <w:sz w:val="22"/>
          <w:szCs w:val="22"/>
        </w:rPr>
        <w:t xml:space="preserve">     </w:t>
      </w:r>
      <w:r w:rsidR="00496F6C">
        <w:rPr>
          <w:sz w:val="22"/>
          <w:szCs w:val="22"/>
        </w:rPr>
        <w:t xml:space="preserve">                              </w:t>
      </w:r>
      <w:r w:rsidRPr="00B8322D">
        <w:rPr>
          <w:sz w:val="22"/>
          <w:szCs w:val="22"/>
        </w:rPr>
        <w:t>........................................</w:t>
      </w:r>
    </w:p>
    <w:p w:rsidR="001208B4" w:rsidRDefault="00496F6C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      /ZAMAWIAJĄCY/   </w:t>
      </w:r>
      <w:r w:rsidR="001208B4" w:rsidRPr="00B8322D"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 xml:space="preserve">                          </w:t>
      </w:r>
      <w:r w:rsidR="001208B4" w:rsidRPr="00B8322D">
        <w:rPr>
          <w:sz w:val="22"/>
          <w:szCs w:val="22"/>
        </w:rPr>
        <w:t xml:space="preserve">/WYKONAWCA/ </w:t>
      </w:r>
    </w:p>
    <w:p w:rsidR="001208B4" w:rsidRDefault="001208B4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</w:p>
    <w:p w:rsidR="001208B4" w:rsidRDefault="001208B4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</w:p>
    <w:p w:rsidR="001208B4" w:rsidRDefault="001208B4" w:rsidP="001208B4">
      <w:pPr>
        <w:pStyle w:val="Tekstpodstawowywcity"/>
        <w:spacing w:before="120"/>
        <w:ind w:left="0"/>
        <w:rPr>
          <w:b/>
          <w:bCs/>
        </w:rPr>
      </w:pPr>
    </w:p>
    <w:p w:rsidR="001208B4" w:rsidRPr="00332BD2" w:rsidRDefault="001208B4" w:rsidP="001208B4">
      <w:pPr>
        <w:pStyle w:val="Tekstpodstawowywcity"/>
        <w:spacing w:before="120"/>
        <w:ind w:left="0"/>
        <w:rPr>
          <w:b/>
          <w:bCs/>
        </w:rPr>
      </w:pPr>
      <w:r w:rsidRPr="0019359F">
        <w:rPr>
          <w:b/>
          <w:bCs/>
        </w:rPr>
        <w:t xml:space="preserve">UWAGA: </w:t>
      </w:r>
    </w:p>
    <w:p w:rsidR="001208B4" w:rsidRPr="00EE2482" w:rsidRDefault="001208B4" w:rsidP="001208B4">
      <w:pPr>
        <w:jc w:val="both"/>
        <w:rPr>
          <w:sz w:val="22"/>
        </w:rPr>
      </w:pPr>
      <w:r w:rsidRPr="00EE2482">
        <w:rPr>
          <w:sz w:val="22"/>
        </w:rPr>
        <w:t>*W przypadku zapisów umowy (projektu) zapisy §3 ust.1 pkt. 1-4 zostaną dostosowane do oferty wybranego Wykonawcy tj. dla każdej części.</w:t>
      </w:r>
    </w:p>
    <w:p w:rsidR="001208B4" w:rsidRDefault="001208B4" w:rsidP="001208B4">
      <w:pPr>
        <w:pStyle w:val="NormalnyWeb"/>
        <w:spacing w:before="0" w:beforeAutospacing="0" w:after="0" w:line="264" w:lineRule="auto"/>
        <w:rPr>
          <w:i/>
        </w:rPr>
      </w:pPr>
    </w:p>
    <w:p w:rsidR="001208B4" w:rsidRDefault="001208B4" w:rsidP="001208B4">
      <w:pPr>
        <w:pStyle w:val="NormalnyWeb"/>
        <w:spacing w:before="0" w:beforeAutospacing="0" w:after="0" w:line="264" w:lineRule="auto"/>
        <w:rPr>
          <w:i/>
        </w:rPr>
      </w:pPr>
    </w:p>
    <w:p w:rsidR="001208B4" w:rsidRDefault="001208B4" w:rsidP="00E420C4">
      <w:pPr>
        <w:spacing w:line="360" w:lineRule="auto"/>
        <w:ind w:right="-426"/>
        <w:jc w:val="center"/>
        <w:rPr>
          <w:b/>
          <w:szCs w:val="24"/>
        </w:rPr>
      </w:pPr>
    </w:p>
    <w:p w:rsidR="00E420C4" w:rsidRPr="001208B4" w:rsidRDefault="00E420C4" w:rsidP="007A7020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/>
        <w:rPr>
          <w:szCs w:val="24"/>
        </w:rPr>
      </w:pPr>
    </w:p>
    <w:p w:rsidR="00E420C4" w:rsidRPr="001208B4" w:rsidRDefault="00E420C4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Cs w:val="24"/>
        </w:rPr>
      </w:pPr>
    </w:p>
    <w:p w:rsidR="00E420C4" w:rsidRPr="00EE2482" w:rsidRDefault="00E420C4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 w:val="22"/>
          <w:szCs w:val="24"/>
        </w:rPr>
      </w:pPr>
      <w:r w:rsidRPr="00EE2482">
        <w:rPr>
          <w:sz w:val="22"/>
          <w:szCs w:val="24"/>
        </w:rPr>
        <w:t xml:space="preserve">Wzór Załączników </w:t>
      </w:r>
    </w:p>
    <w:p w:rsidR="00E420C4" w:rsidRPr="00EE2482" w:rsidRDefault="00E420C4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 w:val="22"/>
          <w:szCs w:val="24"/>
        </w:rPr>
      </w:pPr>
      <w:r w:rsidRPr="00EE2482">
        <w:rPr>
          <w:sz w:val="22"/>
          <w:szCs w:val="24"/>
        </w:rPr>
        <w:t xml:space="preserve">Nr 1 </w:t>
      </w:r>
      <w:r w:rsidR="002203FA" w:rsidRPr="00EE2482">
        <w:rPr>
          <w:sz w:val="22"/>
          <w:szCs w:val="24"/>
        </w:rPr>
        <w:t>Odpłatność za świadczone usługi</w:t>
      </w:r>
      <w:r w:rsidRPr="00EE2482">
        <w:rPr>
          <w:sz w:val="22"/>
          <w:szCs w:val="24"/>
        </w:rPr>
        <w:t xml:space="preserve"> </w:t>
      </w:r>
    </w:p>
    <w:p w:rsidR="003162FE" w:rsidRPr="00EE2482" w:rsidRDefault="00E420C4" w:rsidP="007A7020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color w:val="FF0000"/>
          <w:sz w:val="22"/>
          <w:szCs w:val="24"/>
        </w:rPr>
      </w:pPr>
      <w:r w:rsidRPr="00EE2482">
        <w:rPr>
          <w:sz w:val="22"/>
          <w:szCs w:val="24"/>
        </w:rPr>
        <w:t xml:space="preserve">Nr 2 </w:t>
      </w:r>
      <w:r w:rsidR="002203FA" w:rsidRPr="00EE2482">
        <w:rPr>
          <w:sz w:val="22"/>
          <w:szCs w:val="24"/>
        </w:rPr>
        <w:t>Wykaz godzin i odpłatności za świadczone usługi</w:t>
      </w:r>
      <w:r w:rsidR="002203FA" w:rsidRPr="00EE2482">
        <w:rPr>
          <w:color w:val="FF0000"/>
          <w:sz w:val="22"/>
          <w:szCs w:val="24"/>
        </w:rPr>
        <w:t xml:space="preserve"> </w:t>
      </w:r>
    </w:p>
    <w:p w:rsidR="00496F6C" w:rsidRDefault="003162FE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  <w:r w:rsidRPr="001208B4">
        <w:rPr>
          <w:szCs w:val="24"/>
        </w:rPr>
        <w:tab/>
      </w: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416AE" w:rsidRDefault="004416AE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416AE" w:rsidRDefault="004416AE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416AE" w:rsidRDefault="004416AE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416AE" w:rsidRDefault="004416AE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416AE" w:rsidRDefault="004416AE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416AE" w:rsidRDefault="004416AE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162FE" w:rsidRPr="001208B4" w:rsidRDefault="00496F6C" w:rsidP="00496F6C">
      <w:pPr>
        <w:tabs>
          <w:tab w:val="left" w:pos="6379"/>
          <w:tab w:val="left" w:pos="10915"/>
          <w:tab w:val="left" w:pos="11482"/>
        </w:tabs>
        <w:ind w:right="-235"/>
        <w:rPr>
          <w:szCs w:val="24"/>
        </w:rPr>
      </w:pPr>
      <w:r>
        <w:rPr>
          <w:szCs w:val="24"/>
        </w:rPr>
        <w:lastRenderedPageBreak/>
        <w:tab/>
      </w:r>
      <w:r w:rsidR="003162FE" w:rsidRPr="001208B4">
        <w:rPr>
          <w:szCs w:val="24"/>
        </w:rPr>
        <w:t xml:space="preserve">Załącznik  nr 1 do umowy </w:t>
      </w:r>
      <w:r w:rsidR="003162FE" w:rsidRPr="001208B4">
        <w:rPr>
          <w:szCs w:val="24"/>
        </w:rPr>
        <w:tab/>
      </w:r>
      <w:r w:rsidR="003162FE" w:rsidRPr="001208B4">
        <w:rPr>
          <w:szCs w:val="24"/>
        </w:rPr>
        <w:tab/>
      </w:r>
    </w:p>
    <w:p w:rsidR="003162FE" w:rsidRPr="002203FA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  <w:u w:val="single"/>
        </w:rPr>
      </w:pPr>
      <w:r w:rsidRPr="002203FA">
        <w:rPr>
          <w:szCs w:val="24"/>
          <w:u w:val="single"/>
        </w:rPr>
        <w:t xml:space="preserve">pieczęć wykonawcy </w:t>
      </w:r>
    </w:p>
    <w:p w:rsidR="002203FA" w:rsidRDefault="002203FA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2203FA" w:rsidRDefault="002203FA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2203FA" w:rsidRPr="00450732" w:rsidRDefault="002203FA" w:rsidP="002203FA">
      <w:pPr>
        <w:rPr>
          <w:bCs/>
          <w:sz w:val="26"/>
          <w:szCs w:val="26"/>
        </w:rPr>
      </w:pPr>
      <w:r w:rsidRPr="00450732">
        <w:rPr>
          <w:bCs/>
          <w:sz w:val="26"/>
          <w:szCs w:val="26"/>
        </w:rPr>
        <w:t>..........................................................</w:t>
      </w:r>
    </w:p>
    <w:p w:rsidR="002203FA" w:rsidRPr="00C50E75" w:rsidRDefault="002203FA" w:rsidP="002203FA">
      <w:pPr>
        <w:rPr>
          <w:bCs/>
        </w:rPr>
      </w:pPr>
      <w:r w:rsidRPr="00C50E75">
        <w:rPr>
          <w:bCs/>
        </w:rPr>
        <w:t xml:space="preserve">   Imię Nazwisko podopiecznego</w:t>
      </w:r>
    </w:p>
    <w:p w:rsidR="002203FA" w:rsidRPr="00C50E75" w:rsidRDefault="002203FA" w:rsidP="002203FA">
      <w:pPr>
        <w:pStyle w:val="Nagwek2"/>
      </w:pPr>
      <w:r w:rsidRPr="00C50E75">
        <w:rPr>
          <w:b w:val="0"/>
        </w:rPr>
        <w:t xml:space="preserve">                                                                           </w:t>
      </w:r>
    </w:p>
    <w:p w:rsidR="002203FA" w:rsidRPr="00C50E75" w:rsidRDefault="002203FA" w:rsidP="002203FA">
      <w:pPr>
        <w:rPr>
          <w:bCs/>
        </w:rPr>
      </w:pPr>
      <w:r w:rsidRPr="00C50E75">
        <w:rPr>
          <w:bCs/>
        </w:rPr>
        <w:t>..........................................................</w:t>
      </w:r>
    </w:p>
    <w:p w:rsidR="002203FA" w:rsidRPr="00C50E75" w:rsidRDefault="002203FA" w:rsidP="002203FA">
      <w:pPr>
        <w:ind w:left="708"/>
        <w:rPr>
          <w:bCs/>
        </w:rPr>
      </w:pPr>
      <w:r w:rsidRPr="00C50E75">
        <w:rPr>
          <w:bCs/>
        </w:rPr>
        <w:t xml:space="preserve">       Adres</w:t>
      </w:r>
    </w:p>
    <w:p w:rsidR="002203FA" w:rsidRPr="00C50E75" w:rsidRDefault="002203FA" w:rsidP="002203FA"/>
    <w:p w:rsidR="002203FA" w:rsidRDefault="002203FA" w:rsidP="002203FA">
      <w:pPr>
        <w:jc w:val="both"/>
        <w:rPr>
          <w:b/>
        </w:rPr>
      </w:pPr>
      <w:r w:rsidRPr="00C50E75">
        <w:rPr>
          <w:b/>
        </w:rPr>
        <w:t xml:space="preserve">                                               ODPŁATNOŚĆ ZA ŚWIADCZONE USŁUGI</w:t>
      </w:r>
      <w:r>
        <w:rPr>
          <w:b/>
        </w:rPr>
        <w:t xml:space="preserve"> </w:t>
      </w:r>
    </w:p>
    <w:p w:rsidR="002203FA" w:rsidRDefault="002203FA" w:rsidP="002203FA">
      <w:pPr>
        <w:jc w:val="both"/>
        <w:rPr>
          <w:b/>
        </w:rPr>
      </w:pPr>
    </w:p>
    <w:p w:rsidR="002203FA" w:rsidRPr="00C50E75" w:rsidRDefault="002203FA" w:rsidP="002203FA">
      <w:pPr>
        <w:pStyle w:val="Tekstpodstawowy"/>
        <w:ind w:firstLine="708"/>
        <w:rPr>
          <w:szCs w:val="24"/>
        </w:rPr>
      </w:pPr>
      <w:r>
        <w:t>N</w:t>
      </w:r>
      <w:r w:rsidRPr="00FC2C68">
        <w:t>a podstawie ewidencji czasu pracy osoby świadczącej usługi wyliczono odpłatność</w:t>
      </w:r>
      <w:r w:rsidRPr="00FC2C68">
        <w:rPr>
          <w:szCs w:val="24"/>
        </w:rPr>
        <w:t xml:space="preserve"> </w:t>
      </w:r>
      <w:r w:rsidRPr="00C50E75">
        <w:rPr>
          <w:szCs w:val="24"/>
        </w:rPr>
        <w:t xml:space="preserve">za świadczone </w:t>
      </w:r>
      <w:r>
        <w:rPr>
          <w:szCs w:val="24"/>
        </w:rPr>
        <w:t xml:space="preserve">specjalistyczne </w:t>
      </w:r>
      <w:r w:rsidRPr="00C50E75">
        <w:rPr>
          <w:szCs w:val="24"/>
        </w:rPr>
        <w:t>usłu</w:t>
      </w:r>
      <w:r>
        <w:rPr>
          <w:szCs w:val="24"/>
        </w:rPr>
        <w:t>gi opiekuńcze w miesiącu ……… 2021</w:t>
      </w:r>
      <w:r w:rsidRPr="00C50E75">
        <w:rPr>
          <w:szCs w:val="24"/>
        </w:rPr>
        <w:t xml:space="preserve"> roku.</w:t>
      </w:r>
    </w:p>
    <w:p w:rsidR="002203FA" w:rsidRPr="00C50E75" w:rsidRDefault="002203FA" w:rsidP="002203FA">
      <w:pPr>
        <w:pStyle w:val="Tekstpodstawowy"/>
        <w:ind w:firstLine="708"/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9"/>
        <w:gridCol w:w="3140"/>
        <w:gridCol w:w="1388"/>
        <w:gridCol w:w="2384"/>
        <w:gridCol w:w="1860"/>
      </w:tblGrid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Lp.</w:t>
            </w: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Rodzaj zajęć terapeutycznych</w:t>
            </w: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Ilość godzin</w:t>
            </w: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Odpłatność za 1 godzinę</w:t>
            </w: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Łączna kwota do zapłaty</w:t>
            </w:r>
          </w:p>
        </w:tc>
      </w:tr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</w:tr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</w:tr>
    </w:tbl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Sporządził ………………….</w:t>
      </w:r>
      <w:r w:rsidRPr="00C50E75">
        <w:rPr>
          <w:szCs w:val="24"/>
        </w:rPr>
        <w:tab/>
        <w:t xml:space="preserve">      </w:t>
      </w:r>
      <w:r>
        <w:rPr>
          <w:szCs w:val="24"/>
        </w:rPr>
        <w:t xml:space="preserve">                         Data i potwierdzenie odbioru </w:t>
      </w:r>
      <w:r w:rsidRPr="00C50E75">
        <w:rPr>
          <w:szCs w:val="24"/>
        </w:rPr>
        <w:t>………………….</w:t>
      </w:r>
    </w:p>
    <w:p w:rsidR="002203FA" w:rsidRDefault="002203FA" w:rsidP="002203FA">
      <w:pPr>
        <w:pStyle w:val="Tekstpodstawowy"/>
        <w:rPr>
          <w:szCs w:val="24"/>
        </w:rPr>
      </w:pPr>
    </w:p>
    <w:p w:rsidR="002203FA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Wykonano w dwóch jednobrzmiących egzemplarzach:</w:t>
      </w: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1/ Adresat.</w:t>
      </w: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2/ Wykonawca specjalistycznych usług opiekuńczych.</w:t>
      </w:r>
    </w:p>
    <w:p w:rsidR="007A7020" w:rsidRDefault="007A7020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7A7020" w:rsidRDefault="007A7020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  <w:t>Załącznik nr 1 do um</w:t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  <w:t xml:space="preserve">Podpis osoby upoważnionej  ze strony Wykonawcy </w:t>
      </w: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7A7020" w:rsidRDefault="003162F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  <w:r w:rsidRPr="001208B4">
        <w:rPr>
          <w:szCs w:val="24"/>
        </w:rPr>
        <w:tab/>
      </w:r>
    </w:p>
    <w:p w:rsidR="007A7020" w:rsidRDefault="007A7020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7A7020" w:rsidRDefault="007A7020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4416AE" w:rsidRDefault="004416A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4416AE" w:rsidRDefault="004416A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7A7020" w:rsidP="007A7020">
      <w:pPr>
        <w:tabs>
          <w:tab w:val="left" w:pos="6096"/>
          <w:tab w:val="left" w:pos="10915"/>
          <w:tab w:val="left" w:pos="11482"/>
        </w:tabs>
        <w:ind w:right="-235"/>
        <w:jc w:val="right"/>
        <w:rPr>
          <w:szCs w:val="24"/>
        </w:rPr>
      </w:pPr>
      <w:r>
        <w:rPr>
          <w:szCs w:val="24"/>
        </w:rPr>
        <w:lastRenderedPageBreak/>
        <w:t xml:space="preserve">      </w:t>
      </w:r>
      <w:r w:rsidR="002203FA">
        <w:rPr>
          <w:szCs w:val="24"/>
        </w:rPr>
        <w:t xml:space="preserve"> </w:t>
      </w:r>
      <w:r w:rsidR="003162FE" w:rsidRPr="001208B4">
        <w:rPr>
          <w:szCs w:val="24"/>
        </w:rPr>
        <w:t>Załącznik nr 2 do umowy</w:t>
      </w:r>
    </w:p>
    <w:p w:rsidR="003162FE" w:rsidRPr="001208B4" w:rsidRDefault="003162F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rPr>
          <w:szCs w:val="24"/>
        </w:rPr>
      </w:pPr>
    </w:p>
    <w:p w:rsidR="002203FA" w:rsidRDefault="002203FA" w:rsidP="002203FA">
      <w:r>
        <w:t>..........................................................</w:t>
      </w:r>
    </w:p>
    <w:p w:rsidR="002203FA" w:rsidRDefault="002203FA" w:rsidP="002203FA">
      <w:pPr>
        <w:pStyle w:val="Tekstpodstawowy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              (pieczęć adresowa Wykonawcy) </w:t>
      </w:r>
    </w:p>
    <w:p w:rsidR="002203FA" w:rsidRDefault="002203FA" w:rsidP="002203FA"/>
    <w:p w:rsidR="002203FA" w:rsidRDefault="002203FA" w:rsidP="002203FA"/>
    <w:p w:rsidR="002203FA" w:rsidRPr="002203FA" w:rsidRDefault="002203FA" w:rsidP="002203FA">
      <w:pPr>
        <w:pStyle w:val="Nagwek1"/>
        <w:jc w:val="center"/>
        <w:rPr>
          <w:color w:val="auto"/>
        </w:rPr>
      </w:pPr>
      <w:r w:rsidRPr="002203FA">
        <w:rPr>
          <w:color w:val="auto"/>
        </w:rPr>
        <w:t>Wykaz  godzin i odpłatności za świadczone usługi</w:t>
      </w:r>
    </w:p>
    <w:p w:rsidR="002203FA" w:rsidRDefault="002203FA" w:rsidP="002203FA"/>
    <w:p w:rsidR="002203FA" w:rsidRPr="00427EA1" w:rsidRDefault="002203FA" w:rsidP="002203FA">
      <w:pPr>
        <w:jc w:val="center"/>
        <w:rPr>
          <w:b/>
          <w:sz w:val="28"/>
        </w:rPr>
      </w:pPr>
      <w:r>
        <w:rPr>
          <w:b/>
          <w:sz w:val="28"/>
        </w:rPr>
        <w:t>za m-c  ………… 2021</w:t>
      </w:r>
    </w:p>
    <w:p w:rsidR="002203FA" w:rsidRDefault="002203FA" w:rsidP="002203FA"/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239"/>
        <w:gridCol w:w="1316"/>
        <w:gridCol w:w="1316"/>
        <w:gridCol w:w="1316"/>
        <w:gridCol w:w="1316"/>
        <w:gridCol w:w="1711"/>
      </w:tblGrid>
      <w:tr w:rsidR="002203FA" w:rsidTr="006E6478">
        <w:tc>
          <w:tcPr>
            <w:tcW w:w="568" w:type="dxa"/>
          </w:tcPr>
          <w:p w:rsidR="002203FA" w:rsidRPr="00427EA1" w:rsidRDefault="002203FA" w:rsidP="006E6478">
            <w:r w:rsidRPr="00427EA1">
              <w:rPr>
                <w:sz w:val="22"/>
              </w:rPr>
              <w:t>Lp.</w:t>
            </w:r>
          </w:p>
        </w:tc>
        <w:tc>
          <w:tcPr>
            <w:tcW w:w="2239" w:type="dxa"/>
          </w:tcPr>
          <w:p w:rsidR="002203FA" w:rsidRPr="00427EA1" w:rsidRDefault="002203FA" w:rsidP="006E6478">
            <w:r w:rsidRPr="00427EA1">
              <w:rPr>
                <w:sz w:val="22"/>
              </w:rPr>
              <w:t>Nazwisko i imię</w:t>
            </w:r>
          </w:p>
          <w:p w:rsidR="002203FA" w:rsidRPr="00427EA1" w:rsidRDefault="002203FA" w:rsidP="006E6478"/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Adres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Stawka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Ilość godzin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Razem godziny</w:t>
            </w:r>
          </w:p>
        </w:tc>
        <w:tc>
          <w:tcPr>
            <w:tcW w:w="1711" w:type="dxa"/>
          </w:tcPr>
          <w:p w:rsidR="002203FA" w:rsidRPr="00427EA1" w:rsidRDefault="002203FA" w:rsidP="006E6478">
            <w:r w:rsidRPr="00427EA1">
              <w:rPr>
                <w:sz w:val="22"/>
              </w:rPr>
              <w:t>Odpłatność</w:t>
            </w: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1.</w:t>
            </w: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2.</w:t>
            </w:r>
          </w:p>
          <w:p w:rsidR="002203FA" w:rsidRPr="00427EA1" w:rsidRDefault="002203FA" w:rsidP="006E6478">
            <w:pPr>
              <w:rPr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3.</w:t>
            </w:r>
          </w:p>
          <w:p w:rsidR="002203FA" w:rsidRPr="00427EA1" w:rsidRDefault="002203FA" w:rsidP="006E6478">
            <w:pPr>
              <w:rPr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</w:tbl>
    <w:p w:rsidR="002203FA" w:rsidRPr="00427EA1" w:rsidRDefault="002203FA" w:rsidP="002203FA">
      <w:pPr>
        <w:rPr>
          <w:sz w:val="28"/>
          <w:szCs w:val="28"/>
        </w:rPr>
      </w:pPr>
    </w:p>
    <w:p w:rsidR="002203FA" w:rsidRDefault="002203FA" w:rsidP="002203FA"/>
    <w:p w:rsidR="002203FA" w:rsidRDefault="002203FA" w:rsidP="002203FA"/>
    <w:p w:rsidR="002203FA" w:rsidRDefault="002203FA" w:rsidP="002203FA">
      <w:r>
        <w:t>Dnia .........................</w:t>
      </w:r>
    </w:p>
    <w:p w:rsidR="002203FA" w:rsidRDefault="002203FA" w:rsidP="002203FA"/>
    <w:p w:rsidR="002203FA" w:rsidRDefault="002203FA" w:rsidP="002203FA">
      <w:pPr>
        <w:jc w:val="right"/>
      </w:pP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..................................................................................</w:t>
      </w:r>
    </w:p>
    <w:p w:rsidR="002203FA" w:rsidRDefault="007A7020" w:rsidP="002203FA">
      <w:pPr>
        <w:spacing w:line="360" w:lineRule="auto"/>
      </w:pPr>
      <w:r>
        <w:tab/>
      </w:r>
      <w:r>
        <w:tab/>
      </w:r>
      <w:r>
        <w:tab/>
      </w:r>
      <w:r>
        <w:tab/>
        <w:t xml:space="preserve">               </w:t>
      </w:r>
      <w:r w:rsidR="00833EC2">
        <w:t xml:space="preserve">         </w:t>
      </w:r>
      <w:r>
        <w:t xml:space="preserve">   </w:t>
      </w:r>
      <w:r w:rsidR="002203FA">
        <w:t>/podpis/y, pieczątki osoby/osób upoważnionych/</w:t>
      </w:r>
    </w:p>
    <w:p w:rsidR="003162FE" w:rsidRPr="007A7020" w:rsidRDefault="002203FA" w:rsidP="007A7020">
      <w:r>
        <w:tab/>
      </w:r>
    </w:p>
    <w:p w:rsidR="003162FE" w:rsidRPr="001208B4" w:rsidRDefault="003162FE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Cs w:val="24"/>
        </w:rPr>
      </w:pPr>
    </w:p>
    <w:sectPr w:rsidR="003162FE" w:rsidRPr="001208B4" w:rsidSect="00D824AE">
      <w:footerReference w:type="default" r:id="rId8"/>
      <w:pgSz w:w="11906" w:h="16838"/>
      <w:pgMar w:top="1417" w:right="127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046" w:rsidRDefault="00244046" w:rsidP="00B96521">
      <w:r>
        <w:separator/>
      </w:r>
    </w:p>
  </w:endnote>
  <w:endnote w:type="continuationSeparator" w:id="1">
    <w:p w:rsidR="00244046" w:rsidRDefault="00244046" w:rsidP="00B96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521" w:rsidRDefault="008117FE">
    <w:pPr>
      <w:pStyle w:val="Stopka"/>
      <w:jc w:val="right"/>
    </w:pPr>
    <w:r>
      <w:fldChar w:fldCharType="begin"/>
    </w:r>
    <w:r w:rsidR="00B96521">
      <w:instrText>PAGE   \* MERGEFORMAT</w:instrText>
    </w:r>
    <w:r>
      <w:fldChar w:fldCharType="separate"/>
    </w:r>
    <w:r w:rsidR="00833EC2">
      <w:rPr>
        <w:noProof/>
      </w:rPr>
      <w:t>7</w:t>
    </w:r>
    <w:r>
      <w:fldChar w:fldCharType="end"/>
    </w:r>
  </w:p>
  <w:p w:rsidR="00B96521" w:rsidRDefault="00B965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046" w:rsidRDefault="00244046" w:rsidP="00B96521">
      <w:r>
        <w:separator/>
      </w:r>
    </w:p>
  </w:footnote>
  <w:footnote w:type="continuationSeparator" w:id="1">
    <w:p w:rsidR="00244046" w:rsidRDefault="00244046" w:rsidP="00B965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F"/>
    <w:multiLevelType w:val="multilevel"/>
    <w:tmpl w:val="0000000F"/>
    <w:name w:val="WW8Num17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sz w:val="22"/>
        <w:szCs w:val="22"/>
      </w:rPr>
    </w:lvl>
    <w:lvl w:ilvl="1">
      <w:start w:val="3"/>
      <w:numFmt w:val="decimal"/>
      <w:lvlText w:val="%2)"/>
      <w:lvlJc w:val="left"/>
      <w:pPr>
        <w:tabs>
          <w:tab w:val="num" w:pos="652"/>
        </w:tabs>
        <w:ind w:left="652" w:hanging="51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0000013"/>
    <w:multiLevelType w:val="singleLevel"/>
    <w:tmpl w:val="00000013"/>
    <w:name w:val="WW8Num27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sz w:val="22"/>
        <w:szCs w:val="22"/>
      </w:rPr>
    </w:lvl>
  </w:abstractNum>
  <w:abstractNum w:abstractNumId="3">
    <w:nsid w:val="00000014"/>
    <w:multiLevelType w:val="multi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16"/>
    <w:multiLevelType w:val="singleLevel"/>
    <w:tmpl w:val="00000016"/>
    <w:name w:val="WW8Num34"/>
    <w:lvl w:ilvl="0">
      <w:start w:val="1"/>
      <w:numFmt w:val="lowerLetter"/>
      <w:lvlText w:val="%1)"/>
      <w:lvlJc w:val="left"/>
      <w:pPr>
        <w:tabs>
          <w:tab w:val="num" w:pos="877"/>
        </w:tabs>
        <w:ind w:left="877" w:hanging="397"/>
      </w:pPr>
      <w:rPr>
        <w:rFonts w:ascii="Times New Roman" w:eastAsia="Times New Roman" w:hAnsi="Times New Roman" w:cs="Times New Roman"/>
      </w:rPr>
    </w:lvl>
  </w:abstractNum>
  <w:abstractNum w:abstractNumId="5">
    <w:nsid w:val="00000019"/>
    <w:multiLevelType w:val="multilevel"/>
    <w:tmpl w:val="00000019"/>
    <w:name w:val="WW8Num38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1C"/>
    <w:multiLevelType w:val="multilevel"/>
    <w:tmpl w:val="0000001C"/>
    <w:name w:val="WW8Num4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A60E1C"/>
    <w:multiLevelType w:val="hybridMultilevel"/>
    <w:tmpl w:val="B82AC6D8"/>
    <w:lvl w:ilvl="0" w:tplc="C486F43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81B2ED6"/>
    <w:multiLevelType w:val="hybridMultilevel"/>
    <w:tmpl w:val="E87462EC"/>
    <w:lvl w:ilvl="0" w:tplc="672EAA30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1C5A70"/>
    <w:multiLevelType w:val="multilevel"/>
    <w:tmpl w:val="16DC55FC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C750E88"/>
    <w:multiLevelType w:val="multilevel"/>
    <w:tmpl w:val="8908684C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220"/>
        </w:tabs>
        <w:ind w:left="1220" w:hanging="227"/>
      </w:pPr>
      <w:rPr>
        <w:rFonts w:hint="default"/>
        <w:b w:val="0"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1">
    <w:nsid w:val="0F4D3B29"/>
    <w:multiLevelType w:val="hybridMultilevel"/>
    <w:tmpl w:val="5F329A0A"/>
    <w:lvl w:ilvl="0" w:tplc="7E8A12FA">
      <w:start w:val="8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0F9D3BBE"/>
    <w:multiLevelType w:val="hybridMultilevel"/>
    <w:tmpl w:val="D952D60A"/>
    <w:lvl w:ilvl="0" w:tplc="B5C82EFA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760886"/>
    <w:multiLevelType w:val="hybridMultilevel"/>
    <w:tmpl w:val="3202BCA2"/>
    <w:lvl w:ilvl="0" w:tplc="04150011">
      <w:start w:val="1"/>
      <w:numFmt w:val="decimal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355A22A8">
      <w:start w:val="1"/>
      <w:numFmt w:val="decimal"/>
      <w:lvlText w:val="%5)"/>
      <w:lvlJc w:val="left"/>
      <w:pPr>
        <w:ind w:left="3174" w:hanging="360"/>
      </w:pPr>
      <w:rPr>
        <w:rFonts w:ascii="Arial" w:eastAsia="Times New Roman" w:hAnsi="Arial" w:cs="Times New Roman"/>
      </w:r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15FC24CC"/>
    <w:multiLevelType w:val="hybridMultilevel"/>
    <w:tmpl w:val="19B6A97C"/>
    <w:lvl w:ilvl="0" w:tplc="457AD2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7210DD"/>
    <w:multiLevelType w:val="hybridMultilevel"/>
    <w:tmpl w:val="31B209A0"/>
    <w:lvl w:ilvl="0" w:tplc="4114FEE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141B0F"/>
    <w:multiLevelType w:val="hybridMultilevel"/>
    <w:tmpl w:val="99F4BA82"/>
    <w:lvl w:ilvl="0" w:tplc="02E4469E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EF42B3C"/>
    <w:multiLevelType w:val="hybridMultilevel"/>
    <w:tmpl w:val="AF144738"/>
    <w:lvl w:ilvl="0" w:tplc="02E4469E">
      <w:start w:val="1"/>
      <w:numFmt w:val="lowerLetter"/>
      <w:lvlText w:val="%1)"/>
      <w:lvlJc w:val="left"/>
      <w:pPr>
        <w:ind w:left="1854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23007F10"/>
    <w:multiLevelType w:val="hybridMultilevel"/>
    <w:tmpl w:val="B1BE77A8"/>
    <w:lvl w:ilvl="0" w:tplc="EEF82B14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826564"/>
    <w:multiLevelType w:val="hybridMultilevel"/>
    <w:tmpl w:val="00AC2E8A"/>
    <w:lvl w:ilvl="0" w:tplc="04150011">
      <w:start w:val="1"/>
      <w:numFmt w:val="decimal"/>
      <w:lvlText w:val="%1)"/>
      <w:lvlJc w:val="left"/>
      <w:pPr>
        <w:ind w:left="1581" w:hanging="360"/>
      </w:pPr>
    </w:lvl>
    <w:lvl w:ilvl="1" w:tplc="04150019" w:tentative="1">
      <w:start w:val="1"/>
      <w:numFmt w:val="lowerLetter"/>
      <w:lvlText w:val="%2."/>
      <w:lvlJc w:val="left"/>
      <w:pPr>
        <w:ind w:left="2301" w:hanging="360"/>
      </w:pPr>
    </w:lvl>
    <w:lvl w:ilvl="2" w:tplc="0415001B" w:tentative="1">
      <w:start w:val="1"/>
      <w:numFmt w:val="lowerRoman"/>
      <w:lvlText w:val="%3."/>
      <w:lvlJc w:val="right"/>
      <w:pPr>
        <w:ind w:left="3021" w:hanging="180"/>
      </w:pPr>
    </w:lvl>
    <w:lvl w:ilvl="3" w:tplc="0415000F" w:tentative="1">
      <w:start w:val="1"/>
      <w:numFmt w:val="decimal"/>
      <w:lvlText w:val="%4."/>
      <w:lvlJc w:val="left"/>
      <w:pPr>
        <w:ind w:left="3741" w:hanging="360"/>
      </w:pPr>
    </w:lvl>
    <w:lvl w:ilvl="4" w:tplc="04150019" w:tentative="1">
      <w:start w:val="1"/>
      <w:numFmt w:val="lowerLetter"/>
      <w:lvlText w:val="%5."/>
      <w:lvlJc w:val="left"/>
      <w:pPr>
        <w:ind w:left="4461" w:hanging="360"/>
      </w:pPr>
    </w:lvl>
    <w:lvl w:ilvl="5" w:tplc="0415001B" w:tentative="1">
      <w:start w:val="1"/>
      <w:numFmt w:val="lowerRoman"/>
      <w:lvlText w:val="%6."/>
      <w:lvlJc w:val="right"/>
      <w:pPr>
        <w:ind w:left="5181" w:hanging="180"/>
      </w:pPr>
    </w:lvl>
    <w:lvl w:ilvl="6" w:tplc="0415000F" w:tentative="1">
      <w:start w:val="1"/>
      <w:numFmt w:val="decimal"/>
      <w:lvlText w:val="%7."/>
      <w:lvlJc w:val="left"/>
      <w:pPr>
        <w:ind w:left="5901" w:hanging="360"/>
      </w:pPr>
    </w:lvl>
    <w:lvl w:ilvl="7" w:tplc="04150019" w:tentative="1">
      <w:start w:val="1"/>
      <w:numFmt w:val="lowerLetter"/>
      <w:lvlText w:val="%8."/>
      <w:lvlJc w:val="left"/>
      <w:pPr>
        <w:ind w:left="6621" w:hanging="360"/>
      </w:pPr>
    </w:lvl>
    <w:lvl w:ilvl="8" w:tplc="0415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20">
    <w:nsid w:val="2AB75CAD"/>
    <w:multiLevelType w:val="hybridMultilevel"/>
    <w:tmpl w:val="11E289A4"/>
    <w:lvl w:ilvl="0" w:tplc="D9E82EAA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BA5591"/>
    <w:multiLevelType w:val="hybridMultilevel"/>
    <w:tmpl w:val="B70267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C20E26"/>
    <w:multiLevelType w:val="singleLevel"/>
    <w:tmpl w:val="0310D424"/>
    <w:lvl w:ilvl="0">
      <w:start w:val="4"/>
      <w:numFmt w:val="decimal"/>
      <w:lvlText w:val="%1)"/>
      <w:legacy w:legacy="1" w:legacySpace="0" w:legacyIndent="0"/>
      <w:lvlJc w:val="left"/>
      <w:pPr>
        <w:ind w:left="425" w:firstLine="0"/>
      </w:pPr>
    </w:lvl>
  </w:abstractNum>
  <w:abstractNum w:abstractNumId="23">
    <w:nsid w:val="3A9C2C5C"/>
    <w:multiLevelType w:val="hybridMultilevel"/>
    <w:tmpl w:val="15408062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4">
    <w:nsid w:val="41D55174"/>
    <w:multiLevelType w:val="hybridMultilevel"/>
    <w:tmpl w:val="8EC48802"/>
    <w:lvl w:ilvl="0" w:tplc="49EE7D94">
      <w:start w:val="2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5">
    <w:nsid w:val="4CD434F1"/>
    <w:multiLevelType w:val="singleLevel"/>
    <w:tmpl w:val="6466F4C4"/>
    <w:lvl w:ilvl="0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</w:abstractNum>
  <w:abstractNum w:abstractNumId="26">
    <w:nsid w:val="4D9C0C00"/>
    <w:multiLevelType w:val="hybridMultilevel"/>
    <w:tmpl w:val="5344E3EC"/>
    <w:lvl w:ilvl="0" w:tplc="FFD63C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F644CB1"/>
    <w:multiLevelType w:val="hybridMultilevel"/>
    <w:tmpl w:val="5120D0FE"/>
    <w:lvl w:ilvl="0" w:tplc="4380E8C6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AF18AD"/>
    <w:multiLevelType w:val="hybridMultilevel"/>
    <w:tmpl w:val="A58C7ADA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9">
    <w:nsid w:val="6AC965BB"/>
    <w:multiLevelType w:val="hybridMultilevel"/>
    <w:tmpl w:val="2A24285E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0">
    <w:nsid w:val="71EC2E84"/>
    <w:multiLevelType w:val="hybridMultilevel"/>
    <w:tmpl w:val="5E264AB0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30BB4"/>
    <w:multiLevelType w:val="hybridMultilevel"/>
    <w:tmpl w:val="421698A8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25"/>
  </w:num>
  <w:num w:numId="2">
    <w:abstractNumId w:val="22"/>
    <w:lvlOverride w:ilvl="0">
      <w:startOverride w:val="4"/>
    </w:lvlOverride>
  </w:num>
  <w:num w:numId="3">
    <w:abstractNumId w:val="28"/>
  </w:num>
  <w:num w:numId="4">
    <w:abstractNumId w:val="16"/>
  </w:num>
  <w:num w:numId="5">
    <w:abstractNumId w:val="24"/>
  </w:num>
  <w:num w:numId="6">
    <w:abstractNumId w:val="19"/>
  </w:num>
  <w:num w:numId="7">
    <w:abstractNumId w:val="15"/>
  </w:num>
  <w:num w:numId="8">
    <w:abstractNumId w:val="29"/>
  </w:num>
  <w:num w:numId="9">
    <w:abstractNumId w:val="31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18"/>
  </w:num>
  <w:num w:numId="18">
    <w:abstractNumId w:val="17"/>
  </w:num>
  <w:num w:numId="19">
    <w:abstractNumId w:val="23"/>
  </w:num>
  <w:num w:numId="20">
    <w:abstractNumId w:val="20"/>
  </w:num>
  <w:num w:numId="21">
    <w:abstractNumId w:val="21"/>
  </w:num>
  <w:num w:numId="22">
    <w:abstractNumId w:val="8"/>
  </w:num>
  <w:num w:numId="23">
    <w:abstractNumId w:val="7"/>
  </w:num>
  <w:num w:numId="24">
    <w:abstractNumId w:val="9"/>
  </w:num>
  <w:num w:numId="25">
    <w:abstractNumId w:val="11"/>
  </w:num>
  <w:num w:numId="26">
    <w:abstractNumId w:val="13"/>
  </w:num>
  <w:num w:numId="27">
    <w:abstractNumId w:val="14"/>
  </w:num>
  <w:num w:numId="28">
    <w:abstractNumId w:val="30"/>
  </w:num>
  <w:num w:numId="29">
    <w:abstractNumId w:val="26"/>
  </w:num>
  <w:num w:numId="30">
    <w:abstractNumId w:val="10"/>
  </w:num>
  <w:num w:numId="31">
    <w:abstractNumId w:val="12"/>
  </w:num>
  <w:num w:numId="32">
    <w:abstractNumId w:val="27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5739EC"/>
    <w:rsid w:val="00011029"/>
    <w:rsid w:val="00063955"/>
    <w:rsid w:val="00073B9C"/>
    <w:rsid w:val="00076A52"/>
    <w:rsid w:val="000C51C0"/>
    <w:rsid w:val="000C6DE1"/>
    <w:rsid w:val="000D2FEE"/>
    <w:rsid w:val="000D7870"/>
    <w:rsid w:val="000E3BE8"/>
    <w:rsid w:val="001146CF"/>
    <w:rsid w:val="001208B4"/>
    <w:rsid w:val="001B1E28"/>
    <w:rsid w:val="001C55A0"/>
    <w:rsid w:val="001D42D3"/>
    <w:rsid w:val="002203FA"/>
    <w:rsid w:val="00234B80"/>
    <w:rsid w:val="00244046"/>
    <w:rsid w:val="0027743C"/>
    <w:rsid w:val="002A30F1"/>
    <w:rsid w:val="003162FE"/>
    <w:rsid w:val="00404724"/>
    <w:rsid w:val="004416AE"/>
    <w:rsid w:val="00444FE1"/>
    <w:rsid w:val="00496F6C"/>
    <w:rsid w:val="00513701"/>
    <w:rsid w:val="005739EC"/>
    <w:rsid w:val="00583372"/>
    <w:rsid w:val="005C0295"/>
    <w:rsid w:val="005C4584"/>
    <w:rsid w:val="00651136"/>
    <w:rsid w:val="00673DEC"/>
    <w:rsid w:val="006770F7"/>
    <w:rsid w:val="00685962"/>
    <w:rsid w:val="006C5247"/>
    <w:rsid w:val="006C5AC0"/>
    <w:rsid w:val="006E66D4"/>
    <w:rsid w:val="007308AD"/>
    <w:rsid w:val="007A221B"/>
    <w:rsid w:val="007A7020"/>
    <w:rsid w:val="008117FE"/>
    <w:rsid w:val="00833EC2"/>
    <w:rsid w:val="00882C56"/>
    <w:rsid w:val="008A5D2B"/>
    <w:rsid w:val="008D37E9"/>
    <w:rsid w:val="008F2925"/>
    <w:rsid w:val="009644EA"/>
    <w:rsid w:val="009D5B9E"/>
    <w:rsid w:val="00A24E01"/>
    <w:rsid w:val="00A2757E"/>
    <w:rsid w:val="00A850A6"/>
    <w:rsid w:val="00B03FC0"/>
    <w:rsid w:val="00B312F9"/>
    <w:rsid w:val="00B7104F"/>
    <w:rsid w:val="00B96521"/>
    <w:rsid w:val="00BA2F47"/>
    <w:rsid w:val="00BC464C"/>
    <w:rsid w:val="00BF186D"/>
    <w:rsid w:val="00C277FF"/>
    <w:rsid w:val="00C62BEB"/>
    <w:rsid w:val="00C64288"/>
    <w:rsid w:val="00CB1986"/>
    <w:rsid w:val="00CD61B5"/>
    <w:rsid w:val="00D14875"/>
    <w:rsid w:val="00D172AF"/>
    <w:rsid w:val="00D26E35"/>
    <w:rsid w:val="00D42E76"/>
    <w:rsid w:val="00D60625"/>
    <w:rsid w:val="00D7228F"/>
    <w:rsid w:val="00D824AE"/>
    <w:rsid w:val="00DA77EB"/>
    <w:rsid w:val="00DB3A75"/>
    <w:rsid w:val="00E00E83"/>
    <w:rsid w:val="00E420C4"/>
    <w:rsid w:val="00E4666C"/>
    <w:rsid w:val="00EC5964"/>
    <w:rsid w:val="00EE2482"/>
    <w:rsid w:val="00FB2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2D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03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203FA"/>
    <w:pPr>
      <w:keepNext/>
      <w:widowControl/>
      <w:suppressAutoHyphens w:val="0"/>
      <w:overflowPunct/>
      <w:autoSpaceDE/>
      <w:autoSpaceDN/>
      <w:adjustRightInd/>
      <w:jc w:val="right"/>
      <w:outlineLvl w:val="1"/>
    </w:pPr>
    <w:rPr>
      <w:b/>
      <w:kern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D42D3"/>
    <w:rPr>
      <w:noProof w:val="0"/>
      <w:color w:val="00008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D42D3"/>
    <w:pPr>
      <w:ind w:left="360" w:firstLine="1"/>
    </w:pPr>
    <w:rPr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42D3"/>
    <w:rPr>
      <w:rFonts w:ascii="Times New Roman" w:eastAsia="Times New Roman" w:hAnsi="Times New Roman" w:cs="Times New Roman"/>
      <w:kern w:val="2"/>
      <w:sz w:val="24"/>
      <w:szCs w:val="20"/>
      <w:lang w:val="en-US" w:eastAsia="pl-PL"/>
    </w:rPr>
  </w:style>
  <w:style w:type="paragraph" w:customStyle="1" w:styleId="Akapitzlist1">
    <w:name w:val="Akapit z listą1"/>
    <w:basedOn w:val="Normalny"/>
    <w:rsid w:val="001D42D3"/>
    <w:pPr>
      <w:ind w:left="720" w:hanging="284"/>
    </w:pPr>
  </w:style>
  <w:style w:type="paragraph" w:customStyle="1" w:styleId="Tekstpodstawowy22">
    <w:name w:val="Tekst podstawowy 22"/>
    <w:basedOn w:val="Normalny"/>
    <w:rsid w:val="001D42D3"/>
    <w:pPr>
      <w:ind w:left="993" w:hanging="284"/>
    </w:pPr>
    <w:rPr>
      <w:b/>
      <w:sz w:val="2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42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2D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42D3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2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2D3"/>
    <w:rPr>
      <w:rFonts w:ascii="Tahoma" w:eastAsia="Times New Roman" w:hAnsi="Tahoma" w:cs="Tahoma"/>
      <w:kern w:val="2"/>
      <w:sz w:val="16"/>
      <w:szCs w:val="16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D42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08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08B4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1208B4"/>
    <w:pPr>
      <w:widowControl/>
      <w:suppressAutoHyphens w:val="0"/>
      <w:jc w:val="center"/>
      <w:textAlignment w:val="baseline"/>
    </w:pPr>
    <w:rPr>
      <w:b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1208B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208B4"/>
    <w:pPr>
      <w:widowControl/>
      <w:suppressAutoHyphens w:val="0"/>
      <w:overflowPunct/>
      <w:autoSpaceDE/>
      <w:autoSpaceDN/>
      <w:adjustRightInd/>
      <w:spacing w:before="100" w:beforeAutospacing="1" w:after="142" w:line="288" w:lineRule="auto"/>
    </w:pPr>
    <w:rPr>
      <w:kern w:val="0"/>
      <w:szCs w:val="24"/>
    </w:rPr>
  </w:style>
  <w:style w:type="paragraph" w:customStyle="1" w:styleId="Standard">
    <w:name w:val="Standard"/>
    <w:basedOn w:val="Normalny"/>
    <w:uiPriority w:val="99"/>
    <w:semiHidden/>
    <w:rsid w:val="001208B4"/>
    <w:pPr>
      <w:widowControl/>
      <w:autoSpaceDN/>
      <w:adjustRightInd/>
      <w:jc w:val="both"/>
    </w:pPr>
    <w:rPr>
      <w:rFonts w:cs="Wingdings"/>
      <w:kern w:val="0"/>
      <w:sz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2203F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203FA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03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03FA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locked/>
    <w:rsid w:val="00EC5964"/>
    <w:rPr>
      <w:rFonts w:ascii="Times New Roman" w:eastAsia="Times New Roman" w:hAnsi="Times New Roman" w:cs="Times New Roman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2D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D42D3"/>
    <w:rPr>
      <w:noProof w:val="0"/>
      <w:color w:val="00008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D42D3"/>
    <w:pPr>
      <w:ind w:left="360" w:firstLine="1"/>
    </w:pPr>
    <w:rPr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42D3"/>
    <w:rPr>
      <w:rFonts w:ascii="Times New Roman" w:eastAsia="Times New Roman" w:hAnsi="Times New Roman" w:cs="Times New Roman"/>
      <w:kern w:val="2"/>
      <w:sz w:val="24"/>
      <w:szCs w:val="20"/>
      <w:lang w:val="en-US" w:eastAsia="pl-PL"/>
    </w:rPr>
  </w:style>
  <w:style w:type="paragraph" w:customStyle="1" w:styleId="Akapitzlist1">
    <w:name w:val="Akapit z listą1"/>
    <w:basedOn w:val="Normalny"/>
    <w:rsid w:val="001D42D3"/>
    <w:pPr>
      <w:ind w:left="720" w:hanging="284"/>
    </w:pPr>
  </w:style>
  <w:style w:type="paragraph" w:customStyle="1" w:styleId="Tekstpodstawowy22">
    <w:name w:val="Tekst podstawowy 22"/>
    <w:basedOn w:val="Normalny"/>
    <w:rsid w:val="001D42D3"/>
    <w:pPr>
      <w:ind w:left="993" w:hanging="284"/>
    </w:pPr>
    <w:rPr>
      <w:b/>
      <w:sz w:val="2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42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2D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42D3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2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2D3"/>
    <w:rPr>
      <w:rFonts w:ascii="Tahoma" w:eastAsia="Times New Roman" w:hAnsi="Tahoma" w:cs="Tahoma"/>
      <w:kern w:val="2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D42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B965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5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AE0FF-05C3-4AD7-8D11-528EB03B2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2221</Words>
  <Characters>13331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 Wzór umowy</vt:lpstr>
    </vt:vector>
  </TitlesOfParts>
  <Company>Ośrodek Pomocy Społecznej w Raciborzu</Company>
  <LinksUpToDate>false</LinksUpToDate>
  <CharactersWithSpaces>15521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Wzór umowy</dc:title>
  <dc:subject>postęowanie na Usługi opiekuńcze ...</dc:subject>
  <dc:description>zamówienia publiczne</dc:description>
  <cp:lastModifiedBy>Pracownik</cp:lastModifiedBy>
  <cp:revision>19</cp:revision>
  <cp:lastPrinted>2021-04-30T08:07:00Z</cp:lastPrinted>
  <dcterms:created xsi:type="dcterms:W3CDTF">2021-04-26T13:01:00Z</dcterms:created>
  <dcterms:modified xsi:type="dcterms:W3CDTF">2021-04-30T08:08:00Z</dcterms:modified>
</cp:coreProperties>
</file>